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E27" w:rsidRPr="00B96B00" w:rsidRDefault="00D25E27" w:rsidP="00573FD3">
      <w:pPr>
        <w:pStyle w:val="Tytu"/>
        <w:tabs>
          <w:tab w:val="left" w:pos="851"/>
        </w:tabs>
        <w:spacing w:line="360" w:lineRule="auto"/>
        <w:rPr>
          <w:rFonts w:cs="Times New Roman"/>
          <w:b/>
          <w:bCs/>
          <w:color w:val="215868"/>
          <w:sz w:val="36"/>
          <w:szCs w:val="36"/>
        </w:rPr>
      </w:pPr>
      <w:r w:rsidRPr="00B96B00">
        <w:rPr>
          <w:b/>
          <w:bCs/>
          <w:color w:val="215868"/>
          <w:sz w:val="36"/>
          <w:szCs w:val="36"/>
        </w:rPr>
        <w:t>Zadani</w:t>
      </w:r>
      <w:r>
        <w:rPr>
          <w:b/>
          <w:bCs/>
          <w:color w:val="215868"/>
          <w:sz w:val="36"/>
          <w:szCs w:val="36"/>
        </w:rPr>
        <w:t>a</w:t>
      </w:r>
    </w:p>
    <w:p w:rsidR="00D25E27" w:rsidRDefault="00D25E27" w:rsidP="00C123B1">
      <w:pPr>
        <w:rPr>
          <w:lang w:eastAsia="pl-PL"/>
        </w:rPr>
      </w:pPr>
    </w:p>
    <w:p w:rsidR="00D25E27" w:rsidRPr="00C123B1" w:rsidRDefault="00D25E27" w:rsidP="00C123B1">
      <w:pPr>
        <w:rPr>
          <w:lang w:eastAsia="pl-PL"/>
        </w:rPr>
      </w:pPr>
    </w:p>
    <w:p w:rsidR="00D25E27" w:rsidRDefault="00D25E27" w:rsidP="00550FD1">
      <w:pPr>
        <w:numPr>
          <w:ilvl w:val="0"/>
          <w:numId w:val="6"/>
        </w:numPr>
        <w:spacing w:line="360" w:lineRule="auto"/>
        <w:rPr>
          <w:rFonts w:ascii="Cambria" w:hAnsi="Cambria" w:cs="Cambria"/>
          <w:noProof/>
          <w:color w:val="215868"/>
          <w:kern w:val="28"/>
          <w:sz w:val="32"/>
          <w:szCs w:val="32"/>
          <w:lang w:eastAsia="pl-PL"/>
        </w:rPr>
      </w:pPr>
      <w:r w:rsidRPr="00D51992">
        <w:rPr>
          <w:rFonts w:ascii="Cambria" w:hAnsi="Cambria" w:cs="Cambria"/>
          <w:noProof/>
          <w:color w:val="215868"/>
          <w:kern w:val="28"/>
          <w:sz w:val="32"/>
          <w:szCs w:val="32"/>
          <w:lang w:eastAsia="pl-PL"/>
        </w:rPr>
        <w:t>Deska sosnowa ma 1,5 m długości, 25 cm szerokości i 4 cm grubości. Ile kilogramów waży deska, jeżeli  1m</w:t>
      </w:r>
      <w:r w:rsidRPr="005D31C5">
        <w:rPr>
          <w:rFonts w:ascii="Cambria" w:hAnsi="Cambria" w:cs="Cambria"/>
          <w:noProof/>
          <w:color w:val="215868"/>
          <w:kern w:val="28"/>
          <w:sz w:val="32"/>
          <w:szCs w:val="32"/>
          <w:vertAlign w:val="superscript"/>
          <w:lang w:eastAsia="pl-PL"/>
        </w:rPr>
        <w:t>3</w:t>
      </w:r>
      <w:r w:rsidRPr="00D51992">
        <w:rPr>
          <w:rFonts w:ascii="Cambria" w:hAnsi="Cambria" w:cs="Cambria"/>
          <w:noProof/>
          <w:color w:val="215868"/>
          <w:kern w:val="28"/>
          <w:sz w:val="32"/>
          <w:szCs w:val="32"/>
          <w:lang w:eastAsia="pl-PL"/>
        </w:rPr>
        <w:t xml:space="preserve"> waży  850 kg?</w:t>
      </w:r>
    </w:p>
    <w:p w:rsidR="00D25E27" w:rsidRDefault="005D31C5" w:rsidP="005D31C5">
      <w:pPr>
        <w:spacing w:line="360" w:lineRule="auto"/>
        <w:jc w:val="center"/>
        <w:rPr>
          <w:rFonts w:ascii="Cambria" w:hAnsi="Cambria" w:cs="Cambria"/>
          <w:noProof/>
          <w:color w:val="215868"/>
          <w:kern w:val="28"/>
          <w:sz w:val="32"/>
          <w:szCs w:val="32"/>
          <w:lang w:eastAsia="pl-PL"/>
        </w:rPr>
      </w:pPr>
      <w:r>
        <w:rPr>
          <w:rFonts w:ascii="Cambria" w:hAnsi="Cambria" w:cs="Cambria"/>
          <w:noProof/>
          <w:color w:val="215868"/>
          <w:kern w:val="28"/>
          <w:sz w:val="32"/>
          <w:szCs w:val="32"/>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5pt;height:90pt">
            <v:imagedata r:id="rId8" o:title="deska-sosnowa-01"/>
          </v:shape>
        </w:pict>
      </w:r>
    </w:p>
    <w:p w:rsidR="00D25E27" w:rsidRDefault="00550FD1" w:rsidP="00550FD1">
      <w:pPr>
        <w:numPr>
          <w:ilvl w:val="0"/>
          <w:numId w:val="6"/>
        </w:numPr>
        <w:spacing w:line="360" w:lineRule="auto"/>
        <w:rPr>
          <w:rFonts w:ascii="Cambria" w:hAnsi="Cambria" w:cs="Cambria"/>
          <w:noProof/>
          <w:color w:val="215868"/>
          <w:kern w:val="28"/>
          <w:sz w:val="32"/>
          <w:szCs w:val="32"/>
          <w:lang w:eastAsia="pl-PL"/>
        </w:rPr>
      </w:pPr>
      <w:r>
        <w:rPr>
          <w:noProof/>
          <w:lang w:eastAsia="pl-PL"/>
        </w:rPr>
        <w:pict>
          <v:shape id="_x0000_s1029" type="#_x0000_t75" style="position:absolute;left:0;text-align:left;margin-left:313.5pt;margin-top:22.85pt;width:139.25pt;height:139.25pt;z-index:-3" wrapcoords="10445 2434 9735 2535 3651 3955 3651 4563 4361 7301 5780 18862 8417 20282 10242 20992 10344 20992 11459 20992 11561 20992 13082 20282 13487 20282 16124 18862 16124 18659 16530 15414 16834 12169 17239 8924 17746 5679 18152 4462 18152 3955 11459 2434 10445 2434">
            <v:imagedata r:id="rId9" o:title=""/>
            <w10:wrap type="tight"/>
          </v:shape>
        </w:pict>
      </w:r>
      <w:r w:rsidR="00D25E27" w:rsidRPr="00D51992">
        <w:rPr>
          <w:rFonts w:ascii="Cambria" w:hAnsi="Cambria" w:cs="Cambria"/>
          <w:noProof/>
          <w:color w:val="215868"/>
          <w:kern w:val="28"/>
          <w:sz w:val="32"/>
          <w:szCs w:val="32"/>
          <w:lang w:eastAsia="pl-PL"/>
        </w:rPr>
        <w:t>Kosz na śmieci jest prostopadłościennym pojemnikiem o objętości 21 dm</w:t>
      </w:r>
      <w:r w:rsidR="00D25E27" w:rsidRPr="005D31C5">
        <w:rPr>
          <w:rFonts w:ascii="Cambria" w:hAnsi="Cambria" w:cs="Cambria"/>
          <w:noProof/>
          <w:color w:val="215868"/>
          <w:kern w:val="28"/>
          <w:sz w:val="32"/>
          <w:szCs w:val="32"/>
          <w:vertAlign w:val="superscript"/>
          <w:lang w:eastAsia="pl-PL"/>
        </w:rPr>
        <w:t>3</w:t>
      </w:r>
      <w:r w:rsidR="00D25E27" w:rsidRPr="00D51992">
        <w:rPr>
          <w:rFonts w:ascii="Cambria" w:hAnsi="Cambria" w:cs="Cambria"/>
          <w:noProof/>
          <w:color w:val="215868"/>
          <w:kern w:val="28"/>
          <w:sz w:val="32"/>
          <w:szCs w:val="32"/>
          <w:lang w:eastAsia="pl-PL"/>
        </w:rPr>
        <w:t>. Oblicz wysokość kosza, jeśli jego podstawa ma wymiary 3 dm na 2 dm.</w:t>
      </w:r>
    </w:p>
    <w:p w:rsidR="00D25E27" w:rsidRDefault="00D25E27" w:rsidP="00B3642B">
      <w:pPr>
        <w:spacing w:line="360" w:lineRule="auto"/>
        <w:rPr>
          <w:rFonts w:ascii="Cambria" w:hAnsi="Cambria" w:cs="Cambria"/>
          <w:noProof/>
          <w:color w:val="215868"/>
          <w:kern w:val="28"/>
          <w:sz w:val="32"/>
          <w:szCs w:val="32"/>
          <w:lang w:eastAsia="pl-PL"/>
        </w:rPr>
      </w:pPr>
    </w:p>
    <w:p w:rsidR="00D25E27" w:rsidRDefault="00D25E27" w:rsidP="00B3642B">
      <w:pPr>
        <w:spacing w:line="360" w:lineRule="auto"/>
        <w:rPr>
          <w:rFonts w:ascii="Cambria" w:hAnsi="Cambria" w:cs="Cambria"/>
          <w:noProof/>
          <w:color w:val="215868"/>
          <w:kern w:val="28"/>
          <w:sz w:val="32"/>
          <w:szCs w:val="32"/>
          <w:lang w:eastAsia="pl-PL"/>
        </w:rPr>
      </w:pPr>
    </w:p>
    <w:p w:rsidR="00D25E27" w:rsidRPr="00B3642B" w:rsidRDefault="00D25E27" w:rsidP="00550FD1">
      <w:pPr>
        <w:numPr>
          <w:ilvl w:val="0"/>
          <w:numId w:val="6"/>
        </w:numPr>
        <w:spacing w:line="360" w:lineRule="auto"/>
        <w:rPr>
          <w:rFonts w:ascii="Cambria" w:hAnsi="Cambria" w:cs="Cambria"/>
          <w:noProof/>
          <w:color w:val="215868"/>
          <w:kern w:val="28"/>
          <w:sz w:val="32"/>
          <w:szCs w:val="32"/>
          <w:lang w:eastAsia="pl-PL"/>
        </w:rPr>
      </w:pPr>
      <w:r w:rsidRPr="00D51992">
        <w:rPr>
          <w:rFonts w:ascii="Cambria" w:hAnsi="Cambria" w:cs="Cambria"/>
          <w:noProof/>
          <w:color w:val="215868"/>
          <w:kern w:val="28"/>
          <w:sz w:val="32"/>
          <w:szCs w:val="32"/>
          <w:lang w:eastAsia="pl-PL"/>
        </w:rPr>
        <w:t>Zbiornik w lodówce do którego spływa woda, jest prostopadłościanem o wymiarach podstawy 45 cm na 30 cm i wysokości 2 cm. Ile litrów wody pomieści ten zbiornik</w:t>
      </w:r>
      <w:r>
        <w:rPr>
          <w:rFonts w:ascii="Cambria" w:hAnsi="Cambria" w:cs="Cambria"/>
          <w:noProof/>
          <w:color w:val="215868"/>
          <w:kern w:val="28"/>
          <w:sz w:val="32"/>
          <w:szCs w:val="32"/>
          <w:lang w:eastAsia="pl-PL"/>
        </w:rPr>
        <w:t>?</w:t>
      </w:r>
      <w:r w:rsidR="005D31C5">
        <w:rPr>
          <w:rFonts w:ascii="Cambria" w:hAnsi="Cambria" w:cs="Cambria"/>
          <w:noProof/>
          <w:color w:val="215868"/>
          <w:kern w:val="28"/>
          <w:sz w:val="32"/>
          <w:szCs w:val="32"/>
          <w:lang w:eastAsia="pl-PL"/>
        </w:rPr>
        <w:br/>
      </w:r>
    </w:p>
    <w:p w:rsidR="00D25E27" w:rsidRDefault="00550FD1" w:rsidP="00550FD1">
      <w:pPr>
        <w:numPr>
          <w:ilvl w:val="0"/>
          <w:numId w:val="6"/>
        </w:numPr>
        <w:spacing w:line="360" w:lineRule="auto"/>
        <w:rPr>
          <w:rFonts w:ascii="Cambria" w:hAnsi="Cambria" w:cs="Cambria"/>
          <w:noProof/>
          <w:color w:val="215868"/>
          <w:kern w:val="28"/>
          <w:sz w:val="32"/>
          <w:szCs w:val="32"/>
          <w:lang w:eastAsia="pl-PL"/>
        </w:rPr>
      </w:pPr>
      <w:r>
        <w:rPr>
          <w:noProof/>
          <w:lang w:eastAsia="pl-PL"/>
        </w:rPr>
        <w:pict>
          <v:shape id="_x0000_s1030" type="#_x0000_t75" style="position:absolute;left:0;text-align:left;margin-left:33pt;margin-top:44.35pt;width:209pt;height:169.6pt;z-index:-1" wrapcoords="-36 0 -36 21556 21600 21556 21600 0 -36 0">
            <v:imagedata r:id="rId10" o:title=""/>
            <w10:wrap type="tight"/>
          </v:shape>
        </w:pict>
      </w:r>
      <w:r w:rsidR="00D25E27" w:rsidRPr="00D51992">
        <w:rPr>
          <w:rFonts w:ascii="Cambria" w:hAnsi="Cambria" w:cs="Cambria"/>
          <w:noProof/>
          <w:color w:val="215868"/>
          <w:kern w:val="28"/>
          <w:sz w:val="32"/>
          <w:szCs w:val="32"/>
          <w:lang w:eastAsia="pl-PL"/>
        </w:rPr>
        <w:t xml:space="preserve">Na prostokątny dach o wymiarach 10 m i 15 m spadło 40 cm śniegu. </w:t>
      </w:r>
      <w:r w:rsidR="00D25E27">
        <w:rPr>
          <w:rFonts w:ascii="Cambria" w:hAnsi="Cambria" w:cs="Cambria"/>
          <w:noProof/>
          <w:color w:val="215868"/>
          <w:kern w:val="28"/>
          <w:sz w:val="32"/>
          <w:szCs w:val="32"/>
          <w:lang w:eastAsia="pl-PL"/>
        </w:rPr>
        <w:br/>
      </w:r>
      <w:r w:rsidR="00D25E27" w:rsidRPr="00D51992">
        <w:rPr>
          <w:rFonts w:ascii="Cambria" w:hAnsi="Cambria" w:cs="Cambria"/>
          <w:noProof/>
          <w:color w:val="215868"/>
          <w:kern w:val="28"/>
          <w:sz w:val="32"/>
          <w:szCs w:val="32"/>
          <w:lang w:eastAsia="pl-PL"/>
        </w:rPr>
        <w:t>Ile ton śniegu zalega na dachu, jeżeli  1m</w:t>
      </w:r>
      <w:r w:rsidR="00D25E27" w:rsidRPr="00D51992">
        <w:rPr>
          <w:rFonts w:ascii="Cambria" w:hAnsi="Cambria" w:cs="Cambria"/>
          <w:noProof/>
          <w:color w:val="215868"/>
          <w:kern w:val="28"/>
          <w:sz w:val="32"/>
          <w:szCs w:val="32"/>
          <w:vertAlign w:val="superscript"/>
          <w:lang w:eastAsia="pl-PL"/>
        </w:rPr>
        <w:t>3</w:t>
      </w:r>
      <w:r w:rsidR="00D25E27" w:rsidRPr="00D51992">
        <w:rPr>
          <w:rFonts w:ascii="Cambria" w:hAnsi="Cambria" w:cs="Cambria"/>
          <w:noProof/>
          <w:color w:val="215868"/>
          <w:kern w:val="28"/>
          <w:sz w:val="32"/>
          <w:szCs w:val="32"/>
          <w:lang w:eastAsia="pl-PL"/>
        </w:rPr>
        <w:t xml:space="preserve">  śniegu waży około 125 kg?</w:t>
      </w:r>
    </w:p>
    <w:p w:rsidR="00D25E27" w:rsidRDefault="00D25E27" w:rsidP="00B3642B">
      <w:pPr>
        <w:spacing w:line="360" w:lineRule="auto"/>
        <w:rPr>
          <w:rFonts w:ascii="Cambria" w:hAnsi="Cambria" w:cs="Cambria"/>
          <w:noProof/>
          <w:color w:val="215868"/>
          <w:kern w:val="28"/>
          <w:sz w:val="32"/>
          <w:szCs w:val="32"/>
          <w:lang w:eastAsia="pl-PL"/>
        </w:rPr>
      </w:pPr>
    </w:p>
    <w:p w:rsidR="00D25E27" w:rsidRPr="009A6ADB" w:rsidRDefault="00D25E27" w:rsidP="00550FD1">
      <w:pPr>
        <w:numPr>
          <w:ilvl w:val="0"/>
          <w:numId w:val="6"/>
        </w:numPr>
        <w:spacing w:line="360" w:lineRule="auto"/>
        <w:rPr>
          <w:rFonts w:ascii="Cambria" w:hAnsi="Cambria" w:cs="Cambria"/>
          <w:noProof/>
          <w:color w:val="215868"/>
          <w:kern w:val="28"/>
          <w:sz w:val="32"/>
          <w:szCs w:val="32"/>
          <w:lang w:eastAsia="pl-PL"/>
        </w:rPr>
      </w:pPr>
      <w:r>
        <w:rPr>
          <w:rFonts w:ascii="Cambria" w:hAnsi="Cambria" w:cs="Cambria"/>
          <w:noProof/>
          <w:color w:val="215868"/>
          <w:kern w:val="28"/>
          <w:sz w:val="32"/>
          <w:szCs w:val="32"/>
          <w:lang w:eastAsia="pl-PL"/>
        </w:rPr>
        <w:br w:type="page"/>
      </w:r>
      <w:r w:rsidRPr="00D51992">
        <w:rPr>
          <w:rFonts w:ascii="Cambria" w:hAnsi="Cambria" w:cs="Cambria"/>
          <w:noProof/>
          <w:color w:val="215868"/>
          <w:kern w:val="28"/>
          <w:sz w:val="32"/>
          <w:szCs w:val="32"/>
          <w:lang w:eastAsia="pl-PL"/>
        </w:rPr>
        <w:lastRenderedPageBreak/>
        <w:t>Akwarium ma wymiary: długość 1,2 m, szerokość 0,6 m i</w:t>
      </w:r>
      <w:r>
        <w:rPr>
          <w:rFonts w:ascii="Cambria" w:hAnsi="Cambria" w:cs="Cambria"/>
          <w:noProof/>
          <w:color w:val="215868"/>
          <w:kern w:val="28"/>
          <w:sz w:val="32"/>
          <w:szCs w:val="32"/>
          <w:lang w:eastAsia="pl-PL"/>
        </w:rPr>
        <w:t> </w:t>
      </w:r>
      <w:r w:rsidRPr="00D51992">
        <w:rPr>
          <w:rFonts w:ascii="Cambria" w:hAnsi="Cambria" w:cs="Cambria"/>
          <w:noProof/>
          <w:color w:val="215868"/>
          <w:kern w:val="28"/>
          <w:sz w:val="32"/>
          <w:szCs w:val="32"/>
          <w:lang w:eastAsia="pl-PL"/>
        </w:rPr>
        <w:t>wysokość 50 cm. Ile litrów wody wlano do akwarium jeżeli napełnione jest do połowy?</w:t>
      </w:r>
    </w:p>
    <w:p w:rsidR="00D25E27" w:rsidRDefault="00550FD1" w:rsidP="009A6ADB">
      <w:pPr>
        <w:spacing w:line="360" w:lineRule="auto"/>
        <w:rPr>
          <w:rFonts w:ascii="Cambria" w:hAnsi="Cambria" w:cs="Cambria"/>
          <w:noProof/>
          <w:color w:val="215868"/>
          <w:kern w:val="28"/>
          <w:sz w:val="32"/>
          <w:szCs w:val="32"/>
          <w:lang w:eastAsia="pl-PL"/>
        </w:rPr>
      </w:pPr>
      <w:r>
        <w:rPr>
          <w:noProof/>
          <w:lang w:eastAsia="pl-PL"/>
        </w:rPr>
        <w:pict>
          <v:shape id="_x0000_s1031" type="#_x0000_t75" style="position:absolute;margin-left:49.5pt;margin-top:35.35pt;width:379.5pt;height:204.75pt;z-index:-2" wrapcoords="18285 1614 2646 2172 2646 2607 1741 5090 1775 7572 2244 19490 2244 20234 3382 20421 7167 20421 11620 20421 15840 20421 19557 19986 19624 18497 19758 16510 20093 8566 20127 4593 19691 3600 18687 1614 18285 1614">
            <v:imagedata r:id="rId11" o:title="" croptop="14794f" cropbottom="14826f"/>
            <w10:wrap type="tight"/>
          </v:shape>
        </w:pict>
      </w:r>
    </w:p>
    <w:p w:rsidR="00D25E27" w:rsidRDefault="00D25E27" w:rsidP="009A6ADB">
      <w:pPr>
        <w:spacing w:line="360" w:lineRule="auto"/>
        <w:rPr>
          <w:rFonts w:ascii="Cambria" w:hAnsi="Cambria" w:cs="Cambria"/>
          <w:noProof/>
          <w:color w:val="215868"/>
          <w:kern w:val="28"/>
          <w:sz w:val="32"/>
          <w:szCs w:val="32"/>
          <w:lang w:eastAsia="pl-PL"/>
        </w:rPr>
      </w:pPr>
    </w:p>
    <w:p w:rsidR="00D25E27" w:rsidRPr="00A966BE" w:rsidRDefault="00D25E27" w:rsidP="003F08BD"/>
    <w:p w:rsidR="00D25E27" w:rsidRPr="00575CD5" w:rsidRDefault="00D25E27" w:rsidP="00306734">
      <w:pPr>
        <w:jc w:val="center"/>
      </w:pPr>
      <w:bookmarkStart w:id="0" w:name="_GoBack"/>
      <w:bookmarkEnd w:id="0"/>
    </w:p>
    <w:sectPr w:rsidR="00D25E27" w:rsidRPr="00575CD5" w:rsidSect="00A966BE">
      <w:headerReference w:type="default" r:id="rId12"/>
      <w:footerReference w:type="default" r:id="rId13"/>
      <w:pgSz w:w="11907" w:h="16839" w:code="9"/>
      <w:pgMar w:top="993" w:right="1237" w:bottom="851" w:left="990"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FD1" w:rsidRDefault="00550FD1">
      <w:pPr>
        <w:spacing w:after="0" w:line="240" w:lineRule="auto"/>
      </w:pPr>
      <w:r>
        <w:separator/>
      </w:r>
    </w:p>
  </w:endnote>
  <w:endnote w:type="continuationSeparator" w:id="0">
    <w:p w:rsidR="00550FD1" w:rsidRDefault="00550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Corsiva">
    <w:panose1 w:val="03010101010201010101"/>
    <w:charset w:val="EE"/>
    <w:family w:val="script"/>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1C5" w:rsidRDefault="005D31C5">
    <w:pPr>
      <w:pStyle w:val="Stopka"/>
    </w:pPr>
    <w:r>
      <w:rPr>
        <w:noProof/>
      </w:rPr>
      <w:pict>
        <v:group id="Grupa 80" o:spid="_x0000_s2052" style="position:absolute;margin-left:503.35pt;margin-top:784.95pt;width:34.4pt;height:56.45pt;z-index:3;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vQiaAMAACs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">
          <v:shapetype id="_x0000_t32" coordsize="21600,21600" o:spt="32" o:oned="t" path="m,l21600,21600e" filled="f">
            <v:path arrowok="t" fillok="f" o:connecttype="none"/>
            <o:lock v:ext="edit" shapetype="t"/>
          </v:shapetype>
          <v:shape id="AutoShape 77" o:spid="_x0000_s2053"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2054"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0mE8YA&#10;AADcAAAADwAAAGRycy9kb3ducmV2LnhtbESPQWvCQBSE7wX/w/KE3upGD7ZGV5HYQqEXq6Xa2yP7&#10;mo3Jvg3ZbRL/fbcg9DjMzDfMajPYWnTU+tKxgukkAUGcO11yoeDj+PLwBMIHZI21Y1JwJQ+b9ehu&#10;hal2Pb9TdwiFiBD2KSowITSplD43ZNFPXEMcvW/XWgxRtoXULfYRbms5S5K5tFhyXDDYUGYorw4/&#10;VkFldpfnt+qanfmzy0770C++Tnul7sfDdgki0BD+w7f2q1Ywnz3C35l4BO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K0mE8YAAADcAAAADwAAAAAAAAAAAAAAAACYAgAAZHJz&#10;L2Rvd25yZXYueG1sUEsFBgAAAAAEAAQA9QAAAIsDAAAAAA==&#10;" filled="f" strokecolor="#7f7f7f">
            <v:textbox>
              <w:txbxContent>
                <w:p w:rsidR="005D31C5" w:rsidRPr="005D31C5" w:rsidRDefault="005D31C5">
                  <w:pPr>
                    <w:pStyle w:val="Stopka"/>
                    <w:jc w:val="center"/>
                    <w:rPr>
                      <w:color w:val="FFFFFF"/>
                      <w:sz w:val="16"/>
                      <w:szCs w:val="16"/>
                    </w:rPr>
                  </w:pPr>
                  <w:r w:rsidRPr="005D31C5">
                    <w:rPr>
                      <w:color w:val="FFFFFF"/>
                      <w:sz w:val="22"/>
                      <w:szCs w:val="21"/>
                    </w:rPr>
                    <w:fldChar w:fldCharType="begin"/>
                  </w:r>
                  <w:r w:rsidRPr="005D31C5">
                    <w:rPr>
                      <w:color w:val="FFFFFF"/>
                    </w:rPr>
                    <w:instrText>PAGE    \* MERGEFORMAT</w:instrText>
                  </w:r>
                  <w:r w:rsidRPr="005D31C5">
                    <w:rPr>
                      <w:color w:val="FFFFFF"/>
                      <w:sz w:val="22"/>
                      <w:szCs w:val="21"/>
                    </w:rPr>
                    <w:fldChar w:fldCharType="separate"/>
                  </w:r>
                  <w:r w:rsidRPr="005D31C5">
                    <w:rPr>
                      <w:noProof/>
                      <w:color w:val="FFFFFF"/>
                      <w:sz w:val="16"/>
                      <w:szCs w:val="16"/>
                    </w:rPr>
                    <w:t>2</w:t>
                  </w:r>
                  <w:r w:rsidRPr="005D31C5">
                    <w:rPr>
                      <w:color w:val="FFFFFF"/>
                      <w:sz w:val="16"/>
                      <w:szCs w:val="16"/>
                    </w:rPr>
                    <w:fldChar w:fldCharType="end"/>
                  </w:r>
                </w:p>
              </w:txbxContent>
            </v:textbox>
          </v:rect>
          <w10:wrap anchorx="margin"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FD1" w:rsidRDefault="00550FD1">
      <w:pPr>
        <w:spacing w:after="0" w:line="240" w:lineRule="auto"/>
      </w:pPr>
      <w:r>
        <w:separator/>
      </w:r>
    </w:p>
  </w:footnote>
  <w:footnote w:type="continuationSeparator" w:id="0">
    <w:p w:rsidR="00550FD1" w:rsidRDefault="00550F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E27" w:rsidRDefault="00550FD1">
    <w:pPr>
      <w:pStyle w:val="Nagwek"/>
    </w:pPr>
    <w:r>
      <w:rPr>
        <w:noProof/>
      </w:rPr>
      <w:pict>
        <v:shapetype id="_x0000_t202" coordsize="21600,21600" o:spt="202" path="m,l,21600r21600,l21600,xe">
          <v:stroke joinstyle="miter"/>
          <v:path gradientshapeok="t" o:connecttype="rect"/>
        </v:shapetype>
        <v:shape id="Pole tekstowe 395" o:spid="_x0000_s2049" type="#_x0000_t202" style="position:absolute;margin-left:548.45pt;margin-top:184.65pt;width:32.25pt;height:522pt;z-index:2;visibility:visible;mso-position-horizontal-relative:page;mso-position-vertical-relative:page" filled="f" fillcolor="#666" stroked="f" strokeweight=".5pt">
          <v:path arrowok="t"/>
          <v:textbox style="layout-flow:vertical;mso-layout-flow-alt:bottom-to-top">
            <w:txbxContent>
              <w:p w:rsidR="00D25E27" w:rsidRPr="002C4363" w:rsidRDefault="00D25E27">
                <w:pPr>
                  <w:jc w:val="center"/>
                  <w:rPr>
                    <w:color w:val="FFFFFF"/>
                  </w:rPr>
                </w:pPr>
                <w:r w:rsidRPr="00612CAF">
                  <w:rPr>
                    <w:rFonts w:ascii="Times New Roman" w:hAnsi="Times New Roman" w:cs="Times New Roman"/>
                    <w:color w:val="FFFFFF"/>
                    <w:sz w:val="24"/>
                    <w:szCs w:val="24"/>
                  </w:rPr>
                  <w:t>Objętość i pole powierzchni prostopadłościanu</w:t>
                </w:r>
                <w:r w:rsidRPr="00450286">
                  <w:rPr>
                    <w:rFonts w:ascii="Times New Roman" w:hAnsi="Times New Roman" w:cs="Times New Roman"/>
                    <w:color w:val="FFFFFF"/>
                    <w:sz w:val="24"/>
                    <w:szCs w:val="24"/>
                  </w:rPr>
                  <w:t>.</w:t>
                </w:r>
                <w:r w:rsidRPr="00450286">
                  <w:rPr>
                    <w:color w:val="FFFFFF"/>
                  </w:rPr>
                  <w:t xml:space="preserve">  </w:t>
                </w:r>
                <w:r w:rsidRPr="005E12F5">
                  <w:rPr>
                    <w:rFonts w:ascii="Times New Roman" w:hAnsi="Times New Roman" w:cs="Times New Roman"/>
                    <w:sz w:val="24"/>
                    <w:szCs w:val="24"/>
                  </w:rPr>
                  <w:t>III etap edukacyjny</w:t>
                </w:r>
              </w:p>
              <w:p w:rsidR="00D25E27" w:rsidRPr="002C4363" w:rsidRDefault="00D25E27">
                <w:pPr>
                  <w:jc w:val="center"/>
                  <w:rPr>
                    <w:color w:val="FFFFFF"/>
                  </w:rPr>
                </w:pPr>
              </w:p>
            </w:txbxContent>
          </v:textbox>
          <w10:wrap anchorx="page" anchory="page"/>
        </v:shape>
      </w:pict>
    </w:r>
    <w:r>
      <w:rPr>
        <w:noProof/>
      </w:rPr>
      <w:pict>
        <v:rect id="Prostokąt 4" o:spid="_x0000_s2050" style="position:absolute;margin-left:541.75pt;margin-top:0;width:53.6pt;height:841.95pt;z-index:-3;visibility:visible;mso-position-horizontal-relative:page;mso-position-vertical-relative:page;v-text-anchor:middle" fillcolor="#413253" strokecolor="#795d9b">
          <v:fill color2="#775c99" rotate="t" angle="180" colors="0 #5d417e;52429f #7b58a6;1 #7b57a8" focus="100%" type="gradient">
            <o:fill v:ext="view" type="gradientUnscaled"/>
          </v:fill>
          <v:shadow on="t" color="black" opacity="22937f" origin=",.5" offset="0,.63889mm"/>
          <v:path arrowok="t"/>
          <v:textbox>
            <w:txbxContent>
              <w:p w:rsidR="00D25E27" w:rsidRDefault="00D25E27"/>
            </w:txbxContent>
          </v:textbox>
          <w10:wrap anchorx="page" anchory="page"/>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E0C0C54A"/>
    <w:lvl w:ilvl="0">
      <w:start w:val="1"/>
      <w:numFmt w:val="bullet"/>
      <w:pStyle w:val="Listapunktowana5"/>
      <w:lvlText w:val="○"/>
      <w:lvlJc w:val="left"/>
      <w:pPr>
        <w:ind w:left="1800" w:hanging="360"/>
      </w:pPr>
      <w:rPr>
        <w:rFonts w:ascii="Monotype Corsiva" w:hAnsi="Monotype Corsiva" w:cs="Monotype Corsiva" w:hint="default"/>
        <w:color w:val="auto"/>
      </w:rPr>
    </w:lvl>
  </w:abstractNum>
  <w:abstractNum w:abstractNumId="1">
    <w:nsid w:val="FFFFFF81"/>
    <w:multiLevelType w:val="singleLevel"/>
    <w:tmpl w:val="9A8A1DFA"/>
    <w:lvl w:ilvl="0">
      <w:start w:val="1"/>
      <w:numFmt w:val="bullet"/>
      <w:pStyle w:val="Listapunktowana4"/>
      <w:lvlText w:val=""/>
      <w:lvlJc w:val="left"/>
      <w:pPr>
        <w:ind w:left="1440" w:hanging="360"/>
      </w:pPr>
      <w:rPr>
        <w:rFonts w:ascii="Symbol" w:hAnsi="Symbol" w:cs="Symbol" w:hint="default"/>
        <w:color w:val="auto"/>
      </w:rPr>
    </w:lvl>
  </w:abstractNum>
  <w:abstractNum w:abstractNumId="2">
    <w:nsid w:val="FFFFFF82"/>
    <w:multiLevelType w:val="singleLevel"/>
    <w:tmpl w:val="4AAC3C4A"/>
    <w:lvl w:ilvl="0">
      <w:start w:val="1"/>
      <w:numFmt w:val="bullet"/>
      <w:pStyle w:val="Listapunktowana3"/>
      <w:lvlText w:val=""/>
      <w:lvlJc w:val="left"/>
      <w:pPr>
        <w:ind w:left="1080" w:hanging="360"/>
      </w:pPr>
      <w:rPr>
        <w:rFonts w:ascii="Symbol" w:hAnsi="Symbol" w:cs="Symbol" w:hint="default"/>
        <w:color w:val="FF388C"/>
      </w:rPr>
    </w:lvl>
  </w:abstractNum>
  <w:abstractNum w:abstractNumId="3">
    <w:nsid w:val="FFFFFF83"/>
    <w:multiLevelType w:val="singleLevel"/>
    <w:tmpl w:val="3EFA84BC"/>
    <w:lvl w:ilvl="0">
      <w:start w:val="1"/>
      <w:numFmt w:val="bullet"/>
      <w:pStyle w:val="Listapunktowana2"/>
      <w:lvlText w:val=""/>
      <w:lvlJc w:val="left"/>
      <w:pPr>
        <w:ind w:left="720" w:hanging="360"/>
      </w:pPr>
      <w:rPr>
        <w:rFonts w:ascii="Symbol" w:hAnsi="Symbol" w:cs="Symbol" w:hint="default"/>
        <w:color w:val="FF388C"/>
      </w:rPr>
    </w:lvl>
  </w:abstractNum>
  <w:abstractNum w:abstractNumId="4">
    <w:nsid w:val="FFFFFF89"/>
    <w:multiLevelType w:val="singleLevel"/>
    <w:tmpl w:val="3932A106"/>
    <w:lvl w:ilvl="0">
      <w:start w:val="1"/>
      <w:numFmt w:val="bullet"/>
      <w:pStyle w:val="Listapunktowana"/>
      <w:lvlText w:val=""/>
      <w:lvlJc w:val="left"/>
      <w:pPr>
        <w:ind w:left="360" w:hanging="360"/>
      </w:pPr>
      <w:rPr>
        <w:rFonts w:ascii="Symbol" w:hAnsi="Symbol" w:cs="Symbol" w:hint="default"/>
        <w:color w:val="FF388C"/>
      </w:rPr>
    </w:lvl>
  </w:abstractNum>
  <w:abstractNum w:abstractNumId="5">
    <w:nsid w:val="35972F0D"/>
    <w:multiLevelType w:val="hybridMultilevel"/>
    <w:tmpl w:val="9AFC41E0"/>
    <w:lvl w:ilvl="0" w:tplc="7BC0DA86">
      <w:start w:val="1"/>
      <w:numFmt w:val="decimal"/>
      <w:lvlText w:val="%1."/>
      <w:lvlJc w:val="left"/>
      <w:pPr>
        <w:tabs>
          <w:tab w:val="num" w:pos="360"/>
        </w:tabs>
        <w:ind w:left="360" w:hanging="360"/>
      </w:pPr>
      <w:rPr>
        <w:rFonts w:hint="default"/>
        <w:b/>
        <w:bCs/>
        <w:i w:val="0"/>
        <w:iCs w:val="0"/>
        <w:color w:val="7030A0"/>
        <w:sz w:val="32"/>
        <w:szCs w:val="32"/>
      </w:rPr>
    </w:lvl>
    <w:lvl w:ilvl="1" w:tplc="97307710">
      <w:start w:val="1"/>
      <w:numFmt w:val="lowerLetter"/>
      <w:lvlText w:val="%2) "/>
      <w:lvlJc w:val="left"/>
      <w:pPr>
        <w:tabs>
          <w:tab w:val="num" w:pos="1080"/>
        </w:tabs>
        <w:ind w:left="1080" w:hanging="360"/>
      </w:pPr>
      <w:rPr>
        <w:rFonts w:ascii="Cambria" w:hAnsi="Cambria" w:cs="Cambria" w:hint="default"/>
        <w:b w:val="0"/>
        <w:bCs w:val="0"/>
        <w:i w:val="0"/>
        <w:iCs w:val="0"/>
        <w:color w:val="auto"/>
        <w:sz w:val="32"/>
        <w:szCs w:val="3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abstractNumId w:val="4"/>
  </w:num>
  <w:num w:numId="2">
    <w:abstractNumId w:val="3"/>
  </w:num>
  <w:num w:numId="3">
    <w:abstractNumId w:val="2"/>
  </w:num>
  <w:num w:numId="4">
    <w:abstractNumId w:val="1"/>
  </w:num>
  <w:num w:numId="5">
    <w:abstractNumId w:val="0"/>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9"/>
  <w:hyphenationZone w:val="420"/>
  <w:doNotHyphenateCaps/>
  <w:drawingGridHorizontalSpacing w:val="110"/>
  <w:displayHorizontalDrawingGridEvery w:val="2"/>
  <w:characterSpacingControl w:val="doNotCompress"/>
  <w:doNotValidateAgainstSchema/>
  <w:doNotDemarcateInvalidXml/>
  <w:hdrShapeDefaults>
    <o:shapedefaults v:ext="edit" spidmax="2055"/>
    <o:shapelayout v:ext="edit">
      <o:idmap v:ext="edit" data="2"/>
      <o:rules v:ext="edit">
        <o:r id="V:Rule1" type="connector" idref="#AutoShape 77"/>
      </o:rules>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515"/>
    <w:rsid w:val="00002161"/>
    <w:rsid w:val="00006703"/>
    <w:rsid w:val="00014630"/>
    <w:rsid w:val="00014BE1"/>
    <w:rsid w:val="000242FB"/>
    <w:rsid w:val="00024628"/>
    <w:rsid w:val="00026B64"/>
    <w:rsid w:val="000335B4"/>
    <w:rsid w:val="00034A5D"/>
    <w:rsid w:val="00057357"/>
    <w:rsid w:val="00060BB7"/>
    <w:rsid w:val="00060DF6"/>
    <w:rsid w:val="00061311"/>
    <w:rsid w:val="00065FE4"/>
    <w:rsid w:val="00071C70"/>
    <w:rsid w:val="00076A0C"/>
    <w:rsid w:val="00090ACE"/>
    <w:rsid w:val="000971A1"/>
    <w:rsid w:val="000A0867"/>
    <w:rsid w:val="000A2600"/>
    <w:rsid w:val="000C1691"/>
    <w:rsid w:val="000C3545"/>
    <w:rsid w:val="000D10B5"/>
    <w:rsid w:val="000D1D6A"/>
    <w:rsid w:val="000E4DE2"/>
    <w:rsid w:val="000E7550"/>
    <w:rsid w:val="001051BC"/>
    <w:rsid w:val="00106941"/>
    <w:rsid w:val="001160C8"/>
    <w:rsid w:val="00135A05"/>
    <w:rsid w:val="00135A7A"/>
    <w:rsid w:val="001400E4"/>
    <w:rsid w:val="00151D1C"/>
    <w:rsid w:val="00155D95"/>
    <w:rsid w:val="00162F6D"/>
    <w:rsid w:val="001749F4"/>
    <w:rsid w:val="00185C0E"/>
    <w:rsid w:val="00190708"/>
    <w:rsid w:val="001914FB"/>
    <w:rsid w:val="00193CE8"/>
    <w:rsid w:val="001A18F1"/>
    <w:rsid w:val="001B3C03"/>
    <w:rsid w:val="001F0A36"/>
    <w:rsid w:val="00200894"/>
    <w:rsid w:val="002011E6"/>
    <w:rsid w:val="002152B5"/>
    <w:rsid w:val="00216359"/>
    <w:rsid w:val="00231F5F"/>
    <w:rsid w:val="00237873"/>
    <w:rsid w:val="002411EC"/>
    <w:rsid w:val="00241DB3"/>
    <w:rsid w:val="00254E25"/>
    <w:rsid w:val="00267346"/>
    <w:rsid w:val="00272A30"/>
    <w:rsid w:val="00282A47"/>
    <w:rsid w:val="002843F1"/>
    <w:rsid w:val="002957F1"/>
    <w:rsid w:val="002B424A"/>
    <w:rsid w:val="002B65A3"/>
    <w:rsid w:val="002C2BC9"/>
    <w:rsid w:val="002C4363"/>
    <w:rsid w:val="002E7CAF"/>
    <w:rsid w:val="003012F8"/>
    <w:rsid w:val="00306734"/>
    <w:rsid w:val="00313C00"/>
    <w:rsid w:val="00313C77"/>
    <w:rsid w:val="00322D94"/>
    <w:rsid w:val="003245E6"/>
    <w:rsid w:val="00335D2A"/>
    <w:rsid w:val="003367CA"/>
    <w:rsid w:val="0034678F"/>
    <w:rsid w:val="0034721F"/>
    <w:rsid w:val="00363955"/>
    <w:rsid w:val="0036692F"/>
    <w:rsid w:val="00367BDF"/>
    <w:rsid w:val="003810ED"/>
    <w:rsid w:val="00382C0E"/>
    <w:rsid w:val="00384396"/>
    <w:rsid w:val="0038484B"/>
    <w:rsid w:val="0038487C"/>
    <w:rsid w:val="00384986"/>
    <w:rsid w:val="0038515A"/>
    <w:rsid w:val="00386D66"/>
    <w:rsid w:val="00391A6E"/>
    <w:rsid w:val="00391C24"/>
    <w:rsid w:val="003B51C4"/>
    <w:rsid w:val="003C2150"/>
    <w:rsid w:val="003C4F7E"/>
    <w:rsid w:val="003C50D3"/>
    <w:rsid w:val="003F08BD"/>
    <w:rsid w:val="003F6AB7"/>
    <w:rsid w:val="00432372"/>
    <w:rsid w:val="0043523E"/>
    <w:rsid w:val="00440514"/>
    <w:rsid w:val="00445235"/>
    <w:rsid w:val="00450286"/>
    <w:rsid w:val="00456B46"/>
    <w:rsid w:val="004673DD"/>
    <w:rsid w:val="00483427"/>
    <w:rsid w:val="0048674D"/>
    <w:rsid w:val="00494865"/>
    <w:rsid w:val="00495CF1"/>
    <w:rsid w:val="004D3BBC"/>
    <w:rsid w:val="004E612C"/>
    <w:rsid w:val="004F52E4"/>
    <w:rsid w:val="00524E3C"/>
    <w:rsid w:val="00525657"/>
    <w:rsid w:val="00526002"/>
    <w:rsid w:val="00533D49"/>
    <w:rsid w:val="00541E77"/>
    <w:rsid w:val="00550FD1"/>
    <w:rsid w:val="00567D35"/>
    <w:rsid w:val="00570148"/>
    <w:rsid w:val="00573FD3"/>
    <w:rsid w:val="00575CD5"/>
    <w:rsid w:val="00576739"/>
    <w:rsid w:val="0058526E"/>
    <w:rsid w:val="0059065E"/>
    <w:rsid w:val="005965CF"/>
    <w:rsid w:val="00597AC4"/>
    <w:rsid w:val="005A522C"/>
    <w:rsid w:val="005B3020"/>
    <w:rsid w:val="005B3E89"/>
    <w:rsid w:val="005C0538"/>
    <w:rsid w:val="005C1B24"/>
    <w:rsid w:val="005C416C"/>
    <w:rsid w:val="005D1E81"/>
    <w:rsid w:val="005D31C5"/>
    <w:rsid w:val="005E12F5"/>
    <w:rsid w:val="005E1805"/>
    <w:rsid w:val="005E31C7"/>
    <w:rsid w:val="005E5D03"/>
    <w:rsid w:val="00602A02"/>
    <w:rsid w:val="006055F4"/>
    <w:rsid w:val="00612CAF"/>
    <w:rsid w:val="006369DA"/>
    <w:rsid w:val="00637734"/>
    <w:rsid w:val="00645147"/>
    <w:rsid w:val="00656333"/>
    <w:rsid w:val="0066326B"/>
    <w:rsid w:val="00663AE2"/>
    <w:rsid w:val="006646CA"/>
    <w:rsid w:val="00670B64"/>
    <w:rsid w:val="00674085"/>
    <w:rsid w:val="006C3566"/>
    <w:rsid w:val="006D3270"/>
    <w:rsid w:val="006E6451"/>
    <w:rsid w:val="006F0410"/>
    <w:rsid w:val="006F45E2"/>
    <w:rsid w:val="006F542C"/>
    <w:rsid w:val="006F7F39"/>
    <w:rsid w:val="0070112E"/>
    <w:rsid w:val="00710464"/>
    <w:rsid w:val="007137D8"/>
    <w:rsid w:val="0072290E"/>
    <w:rsid w:val="00723E7A"/>
    <w:rsid w:val="007404D3"/>
    <w:rsid w:val="00744622"/>
    <w:rsid w:val="007463D2"/>
    <w:rsid w:val="00784236"/>
    <w:rsid w:val="00786B2F"/>
    <w:rsid w:val="007A1EF6"/>
    <w:rsid w:val="007A5143"/>
    <w:rsid w:val="007B4978"/>
    <w:rsid w:val="007D0166"/>
    <w:rsid w:val="007F6E27"/>
    <w:rsid w:val="007F7E19"/>
    <w:rsid w:val="00815B14"/>
    <w:rsid w:val="00822FD0"/>
    <w:rsid w:val="00843353"/>
    <w:rsid w:val="00850ED2"/>
    <w:rsid w:val="0086594A"/>
    <w:rsid w:val="0087262D"/>
    <w:rsid w:val="00875826"/>
    <w:rsid w:val="00881B05"/>
    <w:rsid w:val="00886633"/>
    <w:rsid w:val="008A2553"/>
    <w:rsid w:val="008A7D0B"/>
    <w:rsid w:val="008C3BDB"/>
    <w:rsid w:val="008D3515"/>
    <w:rsid w:val="008E0E29"/>
    <w:rsid w:val="008E3144"/>
    <w:rsid w:val="008F2AF5"/>
    <w:rsid w:val="008F4C0F"/>
    <w:rsid w:val="008F7EA5"/>
    <w:rsid w:val="00911D3A"/>
    <w:rsid w:val="0092452D"/>
    <w:rsid w:val="00937563"/>
    <w:rsid w:val="00942478"/>
    <w:rsid w:val="009554A9"/>
    <w:rsid w:val="0095731E"/>
    <w:rsid w:val="00961005"/>
    <w:rsid w:val="00965137"/>
    <w:rsid w:val="00982DFD"/>
    <w:rsid w:val="00986499"/>
    <w:rsid w:val="00995842"/>
    <w:rsid w:val="009A011D"/>
    <w:rsid w:val="009A0611"/>
    <w:rsid w:val="009A3D98"/>
    <w:rsid w:val="009A605F"/>
    <w:rsid w:val="009A6ADB"/>
    <w:rsid w:val="009B10EC"/>
    <w:rsid w:val="009B41E8"/>
    <w:rsid w:val="009B5179"/>
    <w:rsid w:val="009B5BE8"/>
    <w:rsid w:val="009C2C3D"/>
    <w:rsid w:val="009C2EA2"/>
    <w:rsid w:val="009D1405"/>
    <w:rsid w:val="009D7510"/>
    <w:rsid w:val="009E4734"/>
    <w:rsid w:val="009F3172"/>
    <w:rsid w:val="009F608D"/>
    <w:rsid w:val="009F6C8B"/>
    <w:rsid w:val="009F7BAA"/>
    <w:rsid w:val="00A0761B"/>
    <w:rsid w:val="00A10120"/>
    <w:rsid w:val="00A105F4"/>
    <w:rsid w:val="00A34B26"/>
    <w:rsid w:val="00A427B3"/>
    <w:rsid w:val="00A43652"/>
    <w:rsid w:val="00A45772"/>
    <w:rsid w:val="00A65BF4"/>
    <w:rsid w:val="00A70E60"/>
    <w:rsid w:val="00A8324F"/>
    <w:rsid w:val="00A851AE"/>
    <w:rsid w:val="00A94B7C"/>
    <w:rsid w:val="00A966BE"/>
    <w:rsid w:val="00AB20C3"/>
    <w:rsid w:val="00AB5BDA"/>
    <w:rsid w:val="00AB728F"/>
    <w:rsid w:val="00AB791E"/>
    <w:rsid w:val="00AC5703"/>
    <w:rsid w:val="00AD0E2A"/>
    <w:rsid w:val="00AD213D"/>
    <w:rsid w:val="00B20264"/>
    <w:rsid w:val="00B20E1A"/>
    <w:rsid w:val="00B2641F"/>
    <w:rsid w:val="00B2712A"/>
    <w:rsid w:val="00B3642B"/>
    <w:rsid w:val="00B528D2"/>
    <w:rsid w:val="00B55938"/>
    <w:rsid w:val="00B67C58"/>
    <w:rsid w:val="00B725F1"/>
    <w:rsid w:val="00B76FB4"/>
    <w:rsid w:val="00B77A38"/>
    <w:rsid w:val="00B80411"/>
    <w:rsid w:val="00B96B00"/>
    <w:rsid w:val="00BB740B"/>
    <w:rsid w:val="00BC3506"/>
    <w:rsid w:val="00BD704E"/>
    <w:rsid w:val="00BE37E4"/>
    <w:rsid w:val="00BE75CE"/>
    <w:rsid w:val="00C123B1"/>
    <w:rsid w:val="00C34D7F"/>
    <w:rsid w:val="00C4260D"/>
    <w:rsid w:val="00C56F1F"/>
    <w:rsid w:val="00C62EB0"/>
    <w:rsid w:val="00C73231"/>
    <w:rsid w:val="00C73DB8"/>
    <w:rsid w:val="00C75285"/>
    <w:rsid w:val="00C86A10"/>
    <w:rsid w:val="00CA60E8"/>
    <w:rsid w:val="00CB6291"/>
    <w:rsid w:val="00CC4027"/>
    <w:rsid w:val="00CD4929"/>
    <w:rsid w:val="00CD6123"/>
    <w:rsid w:val="00CE5144"/>
    <w:rsid w:val="00CE577E"/>
    <w:rsid w:val="00D00048"/>
    <w:rsid w:val="00D10DA6"/>
    <w:rsid w:val="00D21E13"/>
    <w:rsid w:val="00D237C0"/>
    <w:rsid w:val="00D24FA6"/>
    <w:rsid w:val="00D25E27"/>
    <w:rsid w:val="00D31626"/>
    <w:rsid w:val="00D32477"/>
    <w:rsid w:val="00D3383F"/>
    <w:rsid w:val="00D36EC9"/>
    <w:rsid w:val="00D457B7"/>
    <w:rsid w:val="00D464CB"/>
    <w:rsid w:val="00D469F5"/>
    <w:rsid w:val="00D51992"/>
    <w:rsid w:val="00D61106"/>
    <w:rsid w:val="00D623FB"/>
    <w:rsid w:val="00D62D67"/>
    <w:rsid w:val="00D6553D"/>
    <w:rsid w:val="00D75403"/>
    <w:rsid w:val="00D90B1D"/>
    <w:rsid w:val="00D91B3A"/>
    <w:rsid w:val="00DA1DCA"/>
    <w:rsid w:val="00DB718D"/>
    <w:rsid w:val="00DC28F1"/>
    <w:rsid w:val="00DC544E"/>
    <w:rsid w:val="00DF0D08"/>
    <w:rsid w:val="00E04B0E"/>
    <w:rsid w:val="00E108FB"/>
    <w:rsid w:val="00E13D1C"/>
    <w:rsid w:val="00E13F30"/>
    <w:rsid w:val="00E17053"/>
    <w:rsid w:val="00E272AE"/>
    <w:rsid w:val="00E325C2"/>
    <w:rsid w:val="00E32EC0"/>
    <w:rsid w:val="00E337F2"/>
    <w:rsid w:val="00E456ED"/>
    <w:rsid w:val="00E4620A"/>
    <w:rsid w:val="00E46BF4"/>
    <w:rsid w:val="00E6075E"/>
    <w:rsid w:val="00E76032"/>
    <w:rsid w:val="00EA6715"/>
    <w:rsid w:val="00EC015C"/>
    <w:rsid w:val="00EC4C37"/>
    <w:rsid w:val="00EC6BF1"/>
    <w:rsid w:val="00ED65FA"/>
    <w:rsid w:val="00EE2B0C"/>
    <w:rsid w:val="00EF6334"/>
    <w:rsid w:val="00F13A03"/>
    <w:rsid w:val="00F42F1F"/>
    <w:rsid w:val="00F45D0A"/>
    <w:rsid w:val="00F53D26"/>
    <w:rsid w:val="00F541B2"/>
    <w:rsid w:val="00F6262A"/>
    <w:rsid w:val="00F65C84"/>
    <w:rsid w:val="00F801A2"/>
    <w:rsid w:val="00F93220"/>
    <w:rsid w:val="00FA3D50"/>
    <w:rsid w:val="00FC3E79"/>
    <w:rsid w:val="00FC485E"/>
    <w:rsid w:val="00FE23C4"/>
    <w:rsid w:val="00FF1EEC"/>
    <w:rsid w:val="00FF29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footnote tex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Number" w:unhideWhenUsed="1"/>
    <w:lsdException w:name="List 2" w:unhideWhenUsed="1"/>
    <w:lsdException w:name="List 3" w:unhideWhenUsed="1"/>
    <w:lsdException w:name="List 4" w:unhideWhenUsed="1"/>
    <w:lsdException w:name="Lis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lsdException w:name="Colorful Grid Accent 5" w:semiHidden="0" w:uiPriority="73"/>
    <w:lsdException w:name="Light Shading Accent 6" w:semiHidden="0" w:uiPriority="60"/>
    <w:lsdException w:name="Light List Accent 6" w:semiHidden="0"/>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qFormat="1"/>
    <w:lsdException w:name="Bibliography" w:uiPriority="37" w:unhideWhenUsed="1"/>
    <w:lsdException w:name="TOC Heading" w:semiHidden="0" w:qFormat="1"/>
  </w:latentStyles>
  <w:style w:type="paragraph" w:default="1" w:styleId="Normalny">
    <w:name w:val="Normal"/>
    <w:qFormat/>
    <w:rsid w:val="008D3515"/>
    <w:pPr>
      <w:spacing w:after="160" w:line="259" w:lineRule="auto"/>
    </w:pPr>
    <w:rPr>
      <w:rFonts w:cs="Calibri"/>
      <w:sz w:val="22"/>
      <w:szCs w:val="22"/>
      <w:lang w:eastAsia="en-US"/>
    </w:rPr>
  </w:style>
  <w:style w:type="paragraph" w:styleId="Nagwek1">
    <w:name w:val="heading 1"/>
    <w:basedOn w:val="Normalny"/>
    <w:next w:val="Normalny"/>
    <w:link w:val="Nagwek1Znak"/>
    <w:uiPriority w:val="99"/>
    <w:qFormat/>
    <w:rsid w:val="00570148"/>
    <w:pPr>
      <w:keepNext/>
      <w:keepLines/>
      <w:spacing w:before="360" w:after="0" w:line="240" w:lineRule="auto"/>
      <w:outlineLvl w:val="0"/>
    </w:pPr>
    <w:rPr>
      <w:rFonts w:ascii="Cambria" w:eastAsia="Times New Roman" w:hAnsi="Cambria" w:cs="Cambria"/>
      <w:color w:val="000000"/>
      <w:sz w:val="32"/>
      <w:szCs w:val="32"/>
      <w:lang w:eastAsia="pl-PL"/>
    </w:rPr>
  </w:style>
  <w:style w:type="paragraph" w:styleId="Nagwek2">
    <w:name w:val="heading 2"/>
    <w:basedOn w:val="Normalny"/>
    <w:next w:val="Normalny"/>
    <w:link w:val="Nagwek2Znak"/>
    <w:uiPriority w:val="99"/>
    <w:qFormat/>
    <w:rsid w:val="00570148"/>
    <w:pPr>
      <w:keepNext/>
      <w:keepLines/>
      <w:spacing w:before="120" w:after="0" w:line="240" w:lineRule="auto"/>
      <w:outlineLvl w:val="1"/>
    </w:pPr>
    <w:rPr>
      <w:rFonts w:ascii="Cambria" w:eastAsia="Times New Roman" w:hAnsi="Cambria" w:cs="Cambria"/>
      <w:color w:val="000000"/>
      <w:sz w:val="28"/>
      <w:szCs w:val="28"/>
      <w:lang w:eastAsia="pl-PL"/>
    </w:rPr>
  </w:style>
  <w:style w:type="paragraph" w:styleId="Nagwek3">
    <w:name w:val="heading 3"/>
    <w:basedOn w:val="Normalny"/>
    <w:next w:val="Normalny"/>
    <w:link w:val="Nagwek3Znak"/>
    <w:uiPriority w:val="99"/>
    <w:qFormat/>
    <w:rsid w:val="00570148"/>
    <w:pPr>
      <w:keepNext/>
      <w:keepLines/>
      <w:spacing w:before="20" w:after="0" w:line="240" w:lineRule="auto"/>
      <w:outlineLvl w:val="2"/>
    </w:pPr>
    <w:rPr>
      <w:rFonts w:eastAsia="Times New Roman"/>
      <w:b/>
      <w:bCs/>
      <w:color w:val="000000"/>
      <w:sz w:val="24"/>
      <w:szCs w:val="24"/>
      <w:lang w:eastAsia="pl-PL"/>
    </w:rPr>
  </w:style>
  <w:style w:type="paragraph" w:styleId="Nagwek4">
    <w:name w:val="heading 4"/>
    <w:basedOn w:val="Normalny"/>
    <w:next w:val="Normalny"/>
    <w:link w:val="Nagwek4Znak"/>
    <w:uiPriority w:val="99"/>
    <w:qFormat/>
    <w:rsid w:val="00570148"/>
    <w:pPr>
      <w:keepNext/>
      <w:keepLines/>
      <w:spacing w:before="200" w:after="0" w:line="264" w:lineRule="auto"/>
      <w:outlineLvl w:val="3"/>
    </w:pPr>
    <w:rPr>
      <w:rFonts w:ascii="Cambria" w:eastAsia="Times New Roman" w:hAnsi="Cambria" w:cs="Cambria"/>
      <w:b/>
      <w:bCs/>
      <w:i/>
      <w:iCs/>
      <w:color w:val="000000"/>
      <w:sz w:val="20"/>
      <w:szCs w:val="20"/>
      <w:lang w:eastAsia="pl-PL"/>
    </w:rPr>
  </w:style>
  <w:style w:type="paragraph" w:styleId="Nagwek5">
    <w:name w:val="heading 5"/>
    <w:basedOn w:val="Normalny"/>
    <w:next w:val="Normalny"/>
    <w:link w:val="Nagwek5Znak"/>
    <w:uiPriority w:val="99"/>
    <w:qFormat/>
    <w:rsid w:val="00570148"/>
    <w:pPr>
      <w:keepNext/>
      <w:keepLines/>
      <w:spacing w:before="200" w:after="0" w:line="264" w:lineRule="auto"/>
      <w:outlineLvl w:val="4"/>
    </w:pPr>
    <w:rPr>
      <w:rFonts w:ascii="Cambria" w:eastAsia="Times New Roman" w:hAnsi="Cambria" w:cs="Cambria"/>
      <w:color w:val="000000"/>
      <w:sz w:val="20"/>
      <w:szCs w:val="20"/>
      <w:lang w:eastAsia="pl-PL"/>
    </w:rPr>
  </w:style>
  <w:style w:type="paragraph" w:styleId="Nagwek6">
    <w:name w:val="heading 6"/>
    <w:basedOn w:val="Normalny"/>
    <w:next w:val="Normalny"/>
    <w:link w:val="Nagwek6Znak"/>
    <w:uiPriority w:val="99"/>
    <w:qFormat/>
    <w:rsid w:val="00570148"/>
    <w:pPr>
      <w:keepNext/>
      <w:keepLines/>
      <w:spacing w:before="200" w:after="0" w:line="264" w:lineRule="auto"/>
      <w:outlineLvl w:val="5"/>
    </w:pPr>
    <w:rPr>
      <w:rFonts w:ascii="Cambria" w:eastAsia="Times New Roman" w:hAnsi="Cambria" w:cs="Cambria"/>
      <w:i/>
      <w:iCs/>
      <w:color w:val="000000"/>
      <w:sz w:val="20"/>
      <w:szCs w:val="20"/>
      <w:lang w:eastAsia="pl-PL"/>
    </w:rPr>
  </w:style>
  <w:style w:type="paragraph" w:styleId="Nagwek7">
    <w:name w:val="heading 7"/>
    <w:basedOn w:val="Normalny"/>
    <w:next w:val="Normalny"/>
    <w:link w:val="Nagwek7Znak"/>
    <w:uiPriority w:val="99"/>
    <w:qFormat/>
    <w:rsid w:val="00570148"/>
    <w:pPr>
      <w:keepNext/>
      <w:keepLines/>
      <w:spacing w:before="200" w:after="0" w:line="264" w:lineRule="auto"/>
      <w:outlineLvl w:val="6"/>
    </w:pPr>
    <w:rPr>
      <w:rFonts w:ascii="Cambria" w:eastAsia="Times New Roman" w:hAnsi="Cambria" w:cs="Cambria"/>
      <w:i/>
      <w:iCs/>
      <w:color w:val="000000"/>
      <w:sz w:val="20"/>
      <w:szCs w:val="20"/>
      <w:lang w:eastAsia="pl-PL"/>
    </w:rPr>
  </w:style>
  <w:style w:type="paragraph" w:styleId="Nagwek8">
    <w:name w:val="heading 8"/>
    <w:basedOn w:val="Normalny"/>
    <w:next w:val="Normalny"/>
    <w:link w:val="Nagwek8Znak"/>
    <w:uiPriority w:val="99"/>
    <w:qFormat/>
    <w:rsid w:val="00570148"/>
    <w:pPr>
      <w:keepNext/>
      <w:keepLines/>
      <w:spacing w:before="200" w:after="0" w:line="264" w:lineRule="auto"/>
      <w:outlineLvl w:val="7"/>
    </w:pPr>
    <w:rPr>
      <w:rFonts w:ascii="Cambria" w:eastAsia="Times New Roman" w:hAnsi="Cambria" w:cs="Cambria"/>
      <w:color w:val="000000"/>
      <w:sz w:val="20"/>
      <w:szCs w:val="20"/>
      <w:lang w:eastAsia="pl-PL"/>
    </w:rPr>
  </w:style>
  <w:style w:type="paragraph" w:styleId="Nagwek9">
    <w:name w:val="heading 9"/>
    <w:basedOn w:val="Normalny"/>
    <w:next w:val="Normalny"/>
    <w:link w:val="Nagwek9Znak"/>
    <w:uiPriority w:val="99"/>
    <w:qFormat/>
    <w:rsid w:val="00570148"/>
    <w:pPr>
      <w:keepNext/>
      <w:keepLines/>
      <w:spacing w:before="200" w:after="0" w:line="264" w:lineRule="auto"/>
      <w:outlineLvl w:val="8"/>
    </w:pPr>
    <w:rPr>
      <w:rFonts w:ascii="Cambria" w:eastAsia="Times New Roman" w:hAnsi="Cambria" w:cs="Cambria"/>
      <w:i/>
      <w:iCs/>
      <w:color w:val="00000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570148"/>
    <w:rPr>
      <w:rFonts w:ascii="Cambria" w:hAnsi="Cambria" w:cs="Cambria"/>
      <w:color w:val="000000"/>
      <w:sz w:val="32"/>
      <w:szCs w:val="32"/>
    </w:rPr>
  </w:style>
  <w:style w:type="character" w:customStyle="1" w:styleId="Nagwek2Znak">
    <w:name w:val="Nagłówek 2 Znak"/>
    <w:link w:val="Nagwek2"/>
    <w:uiPriority w:val="99"/>
    <w:semiHidden/>
    <w:rsid w:val="00570148"/>
    <w:rPr>
      <w:rFonts w:ascii="Cambria" w:hAnsi="Cambria" w:cs="Cambria"/>
      <w:color w:val="000000"/>
      <w:sz w:val="28"/>
      <w:szCs w:val="28"/>
    </w:rPr>
  </w:style>
  <w:style w:type="character" w:customStyle="1" w:styleId="Nagwek3Znak">
    <w:name w:val="Nagłówek 3 Znak"/>
    <w:link w:val="Nagwek3"/>
    <w:uiPriority w:val="99"/>
    <w:semiHidden/>
    <w:rsid w:val="00570148"/>
    <w:rPr>
      <w:rFonts w:eastAsia="Times New Roman"/>
      <w:b/>
      <w:bCs/>
      <w:color w:val="000000"/>
      <w:sz w:val="24"/>
      <w:szCs w:val="24"/>
    </w:rPr>
  </w:style>
  <w:style w:type="character" w:customStyle="1" w:styleId="Nagwek4Znak">
    <w:name w:val="Nagłówek 4 Znak"/>
    <w:link w:val="Nagwek4"/>
    <w:uiPriority w:val="99"/>
    <w:semiHidden/>
    <w:rsid w:val="00570148"/>
    <w:rPr>
      <w:rFonts w:ascii="Cambria" w:hAnsi="Cambria" w:cs="Cambria"/>
      <w:b/>
      <w:bCs/>
      <w:i/>
      <w:iCs/>
      <w:color w:val="000000"/>
    </w:rPr>
  </w:style>
  <w:style w:type="character" w:customStyle="1" w:styleId="Nagwek5Znak">
    <w:name w:val="Nagłówek 5 Znak"/>
    <w:link w:val="Nagwek5"/>
    <w:uiPriority w:val="99"/>
    <w:semiHidden/>
    <w:rsid w:val="00570148"/>
    <w:rPr>
      <w:rFonts w:ascii="Cambria" w:hAnsi="Cambria" w:cs="Cambria"/>
      <w:color w:val="000000"/>
    </w:rPr>
  </w:style>
  <w:style w:type="character" w:customStyle="1" w:styleId="Nagwek6Znak">
    <w:name w:val="Nagłówek 6 Znak"/>
    <w:link w:val="Nagwek6"/>
    <w:uiPriority w:val="99"/>
    <w:semiHidden/>
    <w:rsid w:val="00570148"/>
    <w:rPr>
      <w:rFonts w:ascii="Cambria" w:hAnsi="Cambria" w:cs="Cambria"/>
      <w:i/>
      <w:iCs/>
      <w:color w:val="000000"/>
    </w:rPr>
  </w:style>
  <w:style w:type="character" w:customStyle="1" w:styleId="Nagwek7Znak">
    <w:name w:val="Nagłówek 7 Znak"/>
    <w:link w:val="Nagwek7"/>
    <w:uiPriority w:val="99"/>
    <w:semiHidden/>
    <w:rsid w:val="00570148"/>
    <w:rPr>
      <w:rFonts w:ascii="Cambria" w:hAnsi="Cambria" w:cs="Cambria"/>
      <w:i/>
      <w:iCs/>
      <w:color w:val="000000"/>
    </w:rPr>
  </w:style>
  <w:style w:type="character" w:customStyle="1" w:styleId="Nagwek8Znak">
    <w:name w:val="Nagłówek 8 Znak"/>
    <w:link w:val="Nagwek8"/>
    <w:uiPriority w:val="99"/>
    <w:semiHidden/>
    <w:rsid w:val="00570148"/>
    <w:rPr>
      <w:rFonts w:ascii="Cambria" w:hAnsi="Cambria" w:cs="Cambria"/>
      <w:color w:val="000000"/>
      <w:sz w:val="20"/>
      <w:szCs w:val="20"/>
    </w:rPr>
  </w:style>
  <w:style w:type="character" w:customStyle="1" w:styleId="Nagwek9Znak">
    <w:name w:val="Nagłówek 9 Znak"/>
    <w:link w:val="Nagwek9"/>
    <w:uiPriority w:val="99"/>
    <w:semiHidden/>
    <w:rsid w:val="00570148"/>
    <w:rPr>
      <w:rFonts w:ascii="Cambria" w:hAnsi="Cambria" w:cs="Cambria"/>
      <w:i/>
      <w:iCs/>
      <w:color w:val="000000"/>
      <w:sz w:val="20"/>
      <w:szCs w:val="20"/>
    </w:rPr>
  </w:style>
  <w:style w:type="character" w:styleId="Pogrubienie">
    <w:name w:val="Strong"/>
    <w:uiPriority w:val="99"/>
    <w:qFormat/>
    <w:rsid w:val="00570148"/>
    <w:rPr>
      <w:b/>
      <w:bCs/>
    </w:rPr>
  </w:style>
  <w:style w:type="character" w:styleId="Uwydatnienie">
    <w:name w:val="Emphasis"/>
    <w:uiPriority w:val="99"/>
    <w:qFormat/>
    <w:rsid w:val="00570148"/>
    <w:rPr>
      <w:i/>
      <w:iCs/>
      <w:color w:val="000000"/>
    </w:rPr>
  </w:style>
  <w:style w:type="character" w:customStyle="1" w:styleId="Odwoanieintensywneznak">
    <w:name w:val="Odwołanie intensywne (znak)"/>
    <w:uiPriority w:val="99"/>
    <w:rsid w:val="00570148"/>
    <w:rPr>
      <w:b/>
      <w:bCs/>
      <w:color w:val="000000"/>
      <w:sz w:val="20"/>
      <w:szCs w:val="20"/>
      <w:u w:val="single"/>
    </w:rPr>
  </w:style>
  <w:style w:type="character" w:customStyle="1" w:styleId="Odwoaniedelikatneznak">
    <w:name w:val="Odwołanie delikatne (znak)"/>
    <w:uiPriority w:val="99"/>
    <w:rsid w:val="00570148"/>
    <w:rPr>
      <w:color w:val="000000"/>
      <w:sz w:val="20"/>
      <w:szCs w:val="20"/>
      <w:u w:val="single"/>
    </w:rPr>
  </w:style>
  <w:style w:type="character" w:customStyle="1" w:styleId="Tytuksikiznak">
    <w:name w:val="Tytuł książki (znak)"/>
    <w:uiPriority w:val="99"/>
    <w:rsid w:val="00570148"/>
    <w:rPr>
      <w:rFonts w:ascii="Cambria" w:hAnsi="Cambria" w:cs="Cambria"/>
      <w:b/>
      <w:bCs/>
      <w:i/>
      <w:iCs/>
      <w:color w:val="000000"/>
      <w:sz w:val="20"/>
      <w:szCs w:val="20"/>
    </w:rPr>
  </w:style>
  <w:style w:type="character" w:customStyle="1" w:styleId="Wyrnienieintensywneznak">
    <w:name w:val="Wyróżnienie intensywne (znak)"/>
    <w:uiPriority w:val="99"/>
    <w:rsid w:val="00570148"/>
    <w:rPr>
      <w:b/>
      <w:bCs/>
      <w:i/>
      <w:iCs/>
      <w:color w:val="000000"/>
      <w:sz w:val="20"/>
      <w:szCs w:val="20"/>
    </w:rPr>
  </w:style>
  <w:style w:type="character" w:customStyle="1" w:styleId="Wyrnieniedelikatneznak">
    <w:name w:val="Wyróżnienie delikatne (znak)"/>
    <w:uiPriority w:val="99"/>
    <w:rsid w:val="00570148"/>
    <w:rPr>
      <w:i/>
      <w:iCs/>
      <w:color w:val="000000"/>
      <w:sz w:val="20"/>
      <w:szCs w:val="20"/>
    </w:rPr>
  </w:style>
  <w:style w:type="paragraph" w:styleId="Cytat">
    <w:name w:val="Quote"/>
    <w:basedOn w:val="Normalny"/>
    <w:next w:val="Normalny"/>
    <w:link w:val="CytatZnak"/>
    <w:uiPriority w:val="99"/>
    <w:qFormat/>
    <w:rsid w:val="00570148"/>
    <w:pPr>
      <w:spacing w:before="160" w:line="300" w:lineRule="auto"/>
      <w:ind w:left="144" w:right="144"/>
      <w:jc w:val="center"/>
    </w:pPr>
    <w:rPr>
      <w:rFonts w:ascii="Cambria" w:eastAsia="Times New Roman" w:hAnsi="Cambria" w:cs="Cambria"/>
      <w:i/>
      <w:iCs/>
      <w:color w:val="000000"/>
      <w:sz w:val="24"/>
      <w:szCs w:val="24"/>
      <w:lang w:eastAsia="pl-PL"/>
    </w:rPr>
  </w:style>
  <w:style w:type="character" w:customStyle="1" w:styleId="CytatZnak">
    <w:name w:val="Cytat Znak"/>
    <w:link w:val="Cytat"/>
    <w:uiPriority w:val="99"/>
    <w:rsid w:val="00570148"/>
    <w:rPr>
      <w:rFonts w:ascii="Cambria" w:hAnsi="Cambria" w:cs="Cambria"/>
      <w:i/>
      <w:iCs/>
      <w:color w:val="000000"/>
      <w:sz w:val="24"/>
      <w:szCs w:val="24"/>
    </w:rPr>
  </w:style>
  <w:style w:type="paragraph" w:styleId="Cytatintensywny">
    <w:name w:val="Intense Quote"/>
    <w:basedOn w:val="Normalny"/>
    <w:next w:val="Normalny"/>
    <w:link w:val="CytatintensywnyZnak"/>
    <w:uiPriority w:val="99"/>
    <w:qFormat/>
    <w:rsid w:val="00570148"/>
    <w:pPr>
      <w:pBdr>
        <w:top w:val="single" w:sz="36" w:space="8" w:color="FF388C"/>
        <w:left w:val="single" w:sz="36" w:space="8" w:color="FF388C"/>
        <w:bottom w:val="single" w:sz="36" w:space="8" w:color="FF388C"/>
        <w:right w:val="single" w:sz="36" w:space="8" w:color="FF388C"/>
      </w:pBdr>
      <w:shd w:val="clear" w:color="auto" w:fill="FF388C"/>
      <w:spacing w:before="200" w:after="280" w:line="300" w:lineRule="auto"/>
      <w:ind w:left="936" w:right="936"/>
      <w:jc w:val="center"/>
    </w:pPr>
    <w:rPr>
      <w:rFonts w:eastAsia="Times New Roman"/>
      <w:b/>
      <w:bCs/>
      <w:i/>
      <w:iCs/>
      <w:color w:val="000000"/>
      <w:sz w:val="21"/>
      <w:szCs w:val="21"/>
      <w:lang w:eastAsia="pl-PL"/>
    </w:rPr>
  </w:style>
  <w:style w:type="character" w:customStyle="1" w:styleId="CytatintensywnyZnak">
    <w:name w:val="Cytat intensywny Znak"/>
    <w:link w:val="Cytatintensywny"/>
    <w:uiPriority w:val="99"/>
    <w:rsid w:val="00570148"/>
    <w:rPr>
      <w:rFonts w:eastAsia="Times New Roman"/>
      <w:b/>
      <w:bCs/>
      <w:i/>
      <w:iCs/>
      <w:color w:val="000000"/>
      <w:sz w:val="21"/>
      <w:szCs w:val="21"/>
      <w:shd w:val="clear" w:color="auto" w:fill="FF388C"/>
    </w:rPr>
  </w:style>
  <w:style w:type="table" w:styleId="Tabela-Siatka">
    <w:name w:val="Table Grid"/>
    <w:basedOn w:val="Standardowy"/>
    <w:uiPriority w:val="99"/>
    <w:rsid w:val="00570148"/>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agwek">
    <w:name w:val="header"/>
    <w:basedOn w:val="Normalny"/>
    <w:link w:val="NagwekZnak"/>
    <w:uiPriority w:val="99"/>
    <w:rsid w:val="00570148"/>
    <w:pPr>
      <w:tabs>
        <w:tab w:val="center" w:pos="4320"/>
        <w:tab w:val="right" w:pos="8640"/>
      </w:tabs>
      <w:spacing w:line="264" w:lineRule="auto"/>
    </w:pPr>
    <w:rPr>
      <w:color w:val="000000"/>
      <w:sz w:val="20"/>
      <w:szCs w:val="20"/>
      <w:lang w:eastAsia="pl-PL"/>
    </w:rPr>
  </w:style>
  <w:style w:type="character" w:customStyle="1" w:styleId="NagwekZnak">
    <w:name w:val="Nagłówek Znak"/>
    <w:link w:val="Nagwek"/>
    <w:uiPriority w:val="99"/>
    <w:rsid w:val="00570148"/>
    <w:rPr>
      <w:color w:val="000000"/>
      <w:sz w:val="20"/>
      <w:szCs w:val="20"/>
    </w:rPr>
  </w:style>
  <w:style w:type="paragraph" w:styleId="Stopka">
    <w:name w:val="footer"/>
    <w:basedOn w:val="Normalny"/>
    <w:link w:val="StopkaZnak"/>
    <w:uiPriority w:val="99"/>
    <w:rsid w:val="00570148"/>
    <w:pPr>
      <w:tabs>
        <w:tab w:val="center" w:pos="4320"/>
        <w:tab w:val="right" w:pos="8640"/>
      </w:tabs>
      <w:spacing w:line="264" w:lineRule="auto"/>
    </w:pPr>
    <w:rPr>
      <w:color w:val="000000"/>
      <w:sz w:val="20"/>
      <w:szCs w:val="20"/>
      <w:lang w:eastAsia="pl-PL"/>
    </w:rPr>
  </w:style>
  <w:style w:type="character" w:customStyle="1" w:styleId="StopkaZnak">
    <w:name w:val="Stopka Znak"/>
    <w:link w:val="Stopka"/>
    <w:uiPriority w:val="99"/>
    <w:rsid w:val="00570148"/>
    <w:rPr>
      <w:color w:val="000000"/>
      <w:sz w:val="20"/>
      <w:szCs w:val="20"/>
    </w:rPr>
  </w:style>
  <w:style w:type="paragraph" w:styleId="Tekstdymka">
    <w:name w:val="Balloon Text"/>
    <w:basedOn w:val="Normalny"/>
    <w:link w:val="TekstdymkaZnak"/>
    <w:uiPriority w:val="99"/>
    <w:semiHidden/>
    <w:rsid w:val="00570148"/>
    <w:pPr>
      <w:spacing w:line="264" w:lineRule="auto"/>
    </w:pPr>
    <w:rPr>
      <w:rFonts w:ascii="Tahoma" w:hAnsi="Tahoma" w:cs="Tahoma"/>
      <w:color w:val="000000"/>
      <w:sz w:val="16"/>
      <w:szCs w:val="16"/>
      <w:lang w:eastAsia="pl-PL"/>
    </w:rPr>
  </w:style>
  <w:style w:type="character" w:customStyle="1" w:styleId="TekstdymkaZnak">
    <w:name w:val="Tekst dymka Znak"/>
    <w:link w:val="Tekstdymka"/>
    <w:uiPriority w:val="99"/>
    <w:semiHidden/>
    <w:rsid w:val="00570148"/>
    <w:rPr>
      <w:rFonts w:ascii="Tahoma" w:hAnsi="Tahoma" w:cs="Tahoma"/>
      <w:color w:val="000000"/>
      <w:sz w:val="16"/>
      <w:szCs w:val="16"/>
    </w:rPr>
  </w:style>
  <w:style w:type="paragraph" w:styleId="Legenda">
    <w:name w:val="caption"/>
    <w:basedOn w:val="Normalny"/>
    <w:next w:val="Normalny"/>
    <w:uiPriority w:val="99"/>
    <w:qFormat/>
    <w:rsid w:val="00570148"/>
    <w:pPr>
      <w:spacing w:line="240" w:lineRule="auto"/>
    </w:pPr>
    <w:rPr>
      <w:rFonts w:eastAsia="Times New Roman"/>
      <w:b/>
      <w:bCs/>
      <w:smallCaps/>
      <w:color w:val="666666"/>
      <w:spacing w:val="6"/>
      <w:sz w:val="20"/>
      <w:szCs w:val="20"/>
      <w:lang w:eastAsia="pl-PL"/>
    </w:rPr>
  </w:style>
  <w:style w:type="paragraph" w:styleId="Bezodstpw">
    <w:name w:val="No Spacing"/>
    <w:link w:val="BezodstpwZnak"/>
    <w:uiPriority w:val="99"/>
    <w:qFormat/>
    <w:rsid w:val="00570148"/>
    <w:rPr>
      <w:rFonts w:cs="Calibri"/>
    </w:rPr>
  </w:style>
  <w:style w:type="paragraph" w:styleId="Tekstblokowy">
    <w:name w:val="Block Text"/>
    <w:aliases w:val="Cytat blokowy"/>
    <w:basedOn w:val="Normalny"/>
    <w:uiPriority w:val="99"/>
    <w:rsid w:val="00570148"/>
    <w:pPr>
      <w:pBdr>
        <w:top w:val="single" w:sz="2" w:space="10" w:color="FF87B9"/>
        <w:bottom w:val="single" w:sz="24" w:space="10" w:color="FF87B9"/>
      </w:pBdr>
      <w:spacing w:after="280" w:line="240" w:lineRule="auto"/>
      <w:ind w:left="1440" w:right="1440"/>
      <w:jc w:val="both"/>
    </w:pPr>
    <w:rPr>
      <w:rFonts w:eastAsia="Times New Roman"/>
      <w:color w:val="FFFFFF"/>
      <w:sz w:val="28"/>
      <w:szCs w:val="28"/>
      <w:lang w:eastAsia="pl-PL"/>
    </w:rPr>
  </w:style>
  <w:style w:type="paragraph" w:styleId="Listapunktowana">
    <w:name w:val="List Bullet"/>
    <w:basedOn w:val="Normalny"/>
    <w:autoRedefine/>
    <w:uiPriority w:val="99"/>
    <w:rsid w:val="00570148"/>
    <w:pPr>
      <w:numPr>
        <w:numId w:val="1"/>
      </w:numPr>
      <w:spacing w:after="0" w:line="264" w:lineRule="auto"/>
    </w:pPr>
    <w:rPr>
      <w:sz w:val="21"/>
      <w:szCs w:val="21"/>
      <w:lang w:eastAsia="pl-PL"/>
    </w:rPr>
  </w:style>
  <w:style w:type="paragraph" w:styleId="Listapunktowana2">
    <w:name w:val="List Bullet 2"/>
    <w:basedOn w:val="Normalny"/>
    <w:autoRedefine/>
    <w:uiPriority w:val="99"/>
    <w:rsid w:val="00570148"/>
    <w:pPr>
      <w:numPr>
        <w:numId w:val="2"/>
      </w:numPr>
      <w:spacing w:after="0" w:line="264" w:lineRule="auto"/>
    </w:pPr>
    <w:rPr>
      <w:sz w:val="21"/>
      <w:szCs w:val="21"/>
      <w:lang w:eastAsia="pl-PL"/>
    </w:rPr>
  </w:style>
  <w:style w:type="paragraph" w:styleId="Listapunktowana3">
    <w:name w:val="List Bullet 3"/>
    <w:basedOn w:val="Normalny"/>
    <w:autoRedefine/>
    <w:uiPriority w:val="99"/>
    <w:rsid w:val="00570148"/>
    <w:pPr>
      <w:numPr>
        <w:numId w:val="3"/>
      </w:numPr>
      <w:spacing w:after="0" w:line="264" w:lineRule="auto"/>
    </w:pPr>
    <w:rPr>
      <w:sz w:val="21"/>
      <w:szCs w:val="21"/>
      <w:lang w:eastAsia="pl-PL"/>
    </w:rPr>
  </w:style>
  <w:style w:type="paragraph" w:styleId="Listapunktowana4">
    <w:name w:val="List Bullet 4"/>
    <w:basedOn w:val="Normalny"/>
    <w:autoRedefine/>
    <w:uiPriority w:val="99"/>
    <w:rsid w:val="00570148"/>
    <w:pPr>
      <w:numPr>
        <w:numId w:val="4"/>
      </w:numPr>
      <w:spacing w:after="0" w:line="264" w:lineRule="auto"/>
    </w:pPr>
    <w:rPr>
      <w:sz w:val="21"/>
      <w:szCs w:val="21"/>
      <w:lang w:eastAsia="pl-PL"/>
    </w:rPr>
  </w:style>
  <w:style w:type="paragraph" w:styleId="Listapunktowana5">
    <w:name w:val="List Bullet 5"/>
    <w:basedOn w:val="Normalny"/>
    <w:autoRedefine/>
    <w:uiPriority w:val="99"/>
    <w:rsid w:val="00570148"/>
    <w:pPr>
      <w:numPr>
        <w:numId w:val="5"/>
      </w:numPr>
      <w:spacing w:after="0" w:line="264" w:lineRule="auto"/>
    </w:pPr>
    <w:rPr>
      <w:sz w:val="21"/>
      <w:szCs w:val="21"/>
      <w:lang w:eastAsia="pl-PL"/>
    </w:rPr>
  </w:style>
  <w:style w:type="paragraph" w:styleId="Spistreci1">
    <w:name w:val="toc 1"/>
    <w:basedOn w:val="Normalny"/>
    <w:next w:val="Normalny"/>
    <w:autoRedefine/>
    <w:uiPriority w:val="99"/>
    <w:semiHidden/>
    <w:rsid w:val="00570148"/>
    <w:pPr>
      <w:tabs>
        <w:tab w:val="right" w:leader="dot" w:pos="8630"/>
      </w:tabs>
      <w:spacing w:after="40" w:line="240" w:lineRule="auto"/>
    </w:pPr>
    <w:rPr>
      <w:smallCaps/>
      <w:color w:val="E40059"/>
      <w:sz w:val="21"/>
      <w:szCs w:val="21"/>
      <w:lang w:eastAsia="pl-PL"/>
    </w:rPr>
  </w:style>
  <w:style w:type="paragraph" w:styleId="Spistreci2">
    <w:name w:val="toc 2"/>
    <w:basedOn w:val="Normalny"/>
    <w:next w:val="Normalny"/>
    <w:autoRedefine/>
    <w:uiPriority w:val="99"/>
    <w:semiHidden/>
    <w:rsid w:val="00570148"/>
    <w:pPr>
      <w:tabs>
        <w:tab w:val="right" w:leader="dot" w:pos="8630"/>
      </w:tabs>
      <w:spacing w:after="40" w:line="240" w:lineRule="auto"/>
      <w:ind w:left="216"/>
    </w:pPr>
    <w:rPr>
      <w:smallCaps/>
      <w:sz w:val="21"/>
      <w:szCs w:val="21"/>
      <w:lang w:eastAsia="pl-PL"/>
    </w:rPr>
  </w:style>
  <w:style w:type="paragraph" w:styleId="Spistreci3">
    <w:name w:val="toc 3"/>
    <w:basedOn w:val="Normalny"/>
    <w:next w:val="Normalny"/>
    <w:autoRedefine/>
    <w:uiPriority w:val="99"/>
    <w:semiHidden/>
    <w:rsid w:val="00570148"/>
    <w:pPr>
      <w:tabs>
        <w:tab w:val="right" w:leader="dot" w:pos="8630"/>
      </w:tabs>
      <w:spacing w:after="40" w:line="240" w:lineRule="auto"/>
      <w:ind w:left="446"/>
    </w:pPr>
    <w:rPr>
      <w:smallCaps/>
      <w:sz w:val="21"/>
      <w:szCs w:val="21"/>
      <w:lang w:eastAsia="pl-PL"/>
    </w:rPr>
  </w:style>
  <w:style w:type="paragraph" w:styleId="Spistreci4">
    <w:name w:val="toc 4"/>
    <w:basedOn w:val="Normalny"/>
    <w:next w:val="Normalny"/>
    <w:autoRedefine/>
    <w:uiPriority w:val="99"/>
    <w:semiHidden/>
    <w:rsid w:val="00570148"/>
    <w:pPr>
      <w:tabs>
        <w:tab w:val="right" w:leader="dot" w:pos="8630"/>
      </w:tabs>
      <w:spacing w:after="40" w:line="240" w:lineRule="auto"/>
      <w:ind w:left="662"/>
    </w:pPr>
    <w:rPr>
      <w:smallCaps/>
      <w:sz w:val="21"/>
      <w:szCs w:val="21"/>
      <w:lang w:eastAsia="pl-PL"/>
    </w:rPr>
  </w:style>
  <w:style w:type="paragraph" w:styleId="Spistreci5">
    <w:name w:val="toc 5"/>
    <w:basedOn w:val="Normalny"/>
    <w:next w:val="Normalny"/>
    <w:autoRedefine/>
    <w:uiPriority w:val="99"/>
    <w:semiHidden/>
    <w:rsid w:val="00570148"/>
    <w:pPr>
      <w:tabs>
        <w:tab w:val="right" w:leader="dot" w:pos="8630"/>
      </w:tabs>
      <w:spacing w:after="40" w:line="240" w:lineRule="auto"/>
      <w:ind w:left="878"/>
    </w:pPr>
    <w:rPr>
      <w:smallCaps/>
      <w:sz w:val="21"/>
      <w:szCs w:val="21"/>
      <w:lang w:eastAsia="pl-PL"/>
    </w:rPr>
  </w:style>
  <w:style w:type="paragraph" w:styleId="Spistreci6">
    <w:name w:val="toc 6"/>
    <w:basedOn w:val="Normalny"/>
    <w:next w:val="Normalny"/>
    <w:autoRedefine/>
    <w:uiPriority w:val="99"/>
    <w:semiHidden/>
    <w:rsid w:val="00570148"/>
    <w:pPr>
      <w:tabs>
        <w:tab w:val="right" w:leader="dot" w:pos="8630"/>
      </w:tabs>
      <w:spacing w:after="40" w:line="240" w:lineRule="auto"/>
      <w:ind w:left="1094"/>
    </w:pPr>
    <w:rPr>
      <w:smallCaps/>
      <w:sz w:val="21"/>
      <w:szCs w:val="21"/>
      <w:lang w:eastAsia="pl-PL"/>
    </w:rPr>
  </w:style>
  <w:style w:type="paragraph" w:styleId="Spistreci7">
    <w:name w:val="toc 7"/>
    <w:basedOn w:val="Normalny"/>
    <w:next w:val="Normalny"/>
    <w:autoRedefine/>
    <w:uiPriority w:val="99"/>
    <w:semiHidden/>
    <w:rsid w:val="00570148"/>
    <w:pPr>
      <w:tabs>
        <w:tab w:val="right" w:leader="dot" w:pos="8630"/>
      </w:tabs>
      <w:spacing w:after="40" w:line="240" w:lineRule="auto"/>
      <w:ind w:left="1325"/>
    </w:pPr>
    <w:rPr>
      <w:smallCaps/>
      <w:sz w:val="21"/>
      <w:szCs w:val="21"/>
      <w:lang w:eastAsia="pl-PL"/>
    </w:rPr>
  </w:style>
  <w:style w:type="paragraph" w:styleId="Spistreci8">
    <w:name w:val="toc 8"/>
    <w:basedOn w:val="Normalny"/>
    <w:next w:val="Normalny"/>
    <w:autoRedefine/>
    <w:uiPriority w:val="99"/>
    <w:semiHidden/>
    <w:rsid w:val="00570148"/>
    <w:pPr>
      <w:tabs>
        <w:tab w:val="right" w:leader="dot" w:pos="8630"/>
      </w:tabs>
      <w:spacing w:after="40" w:line="240" w:lineRule="auto"/>
      <w:ind w:left="1540"/>
    </w:pPr>
    <w:rPr>
      <w:smallCaps/>
      <w:sz w:val="21"/>
      <w:szCs w:val="21"/>
      <w:lang w:eastAsia="pl-PL"/>
    </w:rPr>
  </w:style>
  <w:style w:type="paragraph" w:styleId="Spistreci9">
    <w:name w:val="toc 9"/>
    <w:basedOn w:val="Normalny"/>
    <w:next w:val="Normalny"/>
    <w:autoRedefine/>
    <w:uiPriority w:val="99"/>
    <w:semiHidden/>
    <w:rsid w:val="00570148"/>
    <w:pPr>
      <w:tabs>
        <w:tab w:val="right" w:leader="dot" w:pos="8630"/>
      </w:tabs>
      <w:spacing w:after="40" w:line="240" w:lineRule="auto"/>
      <w:ind w:left="1760"/>
    </w:pPr>
    <w:rPr>
      <w:smallCaps/>
      <w:sz w:val="21"/>
      <w:szCs w:val="21"/>
      <w:lang w:eastAsia="pl-PL"/>
    </w:rPr>
  </w:style>
  <w:style w:type="character" w:styleId="Hipercze">
    <w:name w:val="Hyperlink"/>
    <w:uiPriority w:val="99"/>
    <w:semiHidden/>
    <w:rsid w:val="00570148"/>
    <w:rPr>
      <w:color w:val="000000"/>
      <w:u w:val="single"/>
    </w:rPr>
  </w:style>
  <w:style w:type="character" w:styleId="Tytuksiki">
    <w:name w:val="Book Title"/>
    <w:uiPriority w:val="99"/>
    <w:qFormat/>
    <w:rsid w:val="00570148"/>
    <w:rPr>
      <w:b/>
      <w:bCs/>
      <w:smallCaps/>
      <w:spacing w:val="10"/>
    </w:rPr>
  </w:style>
  <w:style w:type="character" w:styleId="Wyrnienieintensywne">
    <w:name w:val="Intense Emphasis"/>
    <w:uiPriority w:val="99"/>
    <w:qFormat/>
    <w:rsid w:val="00570148"/>
    <w:rPr>
      <w:b/>
      <w:bCs/>
      <w:i/>
      <w:iCs/>
      <w:color w:val="000000"/>
    </w:rPr>
  </w:style>
  <w:style w:type="character" w:styleId="Odwoanieintensywne">
    <w:name w:val="Intense Reference"/>
    <w:uiPriority w:val="99"/>
    <w:qFormat/>
    <w:rsid w:val="00570148"/>
    <w:rPr>
      <w:b/>
      <w:bCs/>
      <w:smallCaps/>
      <w:color w:val="000000"/>
      <w:spacing w:val="5"/>
      <w:u w:val="single"/>
    </w:rPr>
  </w:style>
  <w:style w:type="character" w:styleId="Wyrnieniedelikatne">
    <w:name w:val="Subtle Emphasis"/>
    <w:uiPriority w:val="99"/>
    <w:qFormat/>
    <w:rsid w:val="00570148"/>
    <w:rPr>
      <w:i/>
      <w:iCs/>
      <w:color w:val="000000"/>
    </w:rPr>
  </w:style>
  <w:style w:type="character" w:styleId="Odwoaniedelikatne">
    <w:name w:val="Subtle Reference"/>
    <w:uiPriority w:val="99"/>
    <w:qFormat/>
    <w:rsid w:val="00570148"/>
    <w:rPr>
      <w:smallCaps/>
      <w:color w:val="000000"/>
      <w:u w:val="single"/>
    </w:rPr>
  </w:style>
  <w:style w:type="paragraph" w:styleId="Zwrotpoegnalny">
    <w:name w:val="Closing"/>
    <w:basedOn w:val="Normalny"/>
    <w:link w:val="ZwrotpoegnalnyZnak"/>
    <w:uiPriority w:val="99"/>
    <w:rsid w:val="00570148"/>
    <w:pPr>
      <w:spacing w:before="480" w:after="960" w:line="264" w:lineRule="auto"/>
    </w:pPr>
    <w:rPr>
      <w:b/>
      <w:bCs/>
      <w:color w:val="000000"/>
      <w:sz w:val="21"/>
      <w:szCs w:val="21"/>
      <w:lang w:eastAsia="pl-PL"/>
    </w:rPr>
  </w:style>
  <w:style w:type="character" w:customStyle="1" w:styleId="ZwrotpoegnalnyZnak">
    <w:name w:val="Zwrot pożegnalny Znak"/>
    <w:link w:val="Zwrotpoegnalny"/>
    <w:uiPriority w:val="99"/>
    <w:rsid w:val="00570148"/>
    <w:rPr>
      <w:b/>
      <w:bCs/>
      <w:color w:val="000000"/>
      <w:sz w:val="21"/>
      <w:szCs w:val="21"/>
    </w:rPr>
  </w:style>
  <w:style w:type="paragraph" w:customStyle="1" w:styleId="Adresodbiorcy">
    <w:name w:val="Adres odbiorcy"/>
    <w:basedOn w:val="Bezodstpw"/>
    <w:link w:val="Adresodbiorcyznak"/>
    <w:uiPriority w:val="99"/>
    <w:rsid w:val="00570148"/>
    <w:pPr>
      <w:spacing w:after="360"/>
    </w:pPr>
    <w:rPr>
      <w:color w:val="000000"/>
      <w:sz w:val="21"/>
      <w:szCs w:val="21"/>
    </w:rPr>
  </w:style>
  <w:style w:type="paragraph" w:styleId="Zwrotgrzecznociowy">
    <w:name w:val="Salutation"/>
    <w:basedOn w:val="Bezodstpw"/>
    <w:next w:val="Normalny"/>
    <w:link w:val="ZwrotgrzecznociowyZnak"/>
    <w:uiPriority w:val="99"/>
    <w:rsid w:val="00570148"/>
    <w:pPr>
      <w:spacing w:before="480" w:after="320"/>
    </w:pPr>
    <w:rPr>
      <w:b/>
      <w:bCs/>
      <w:color w:val="000000"/>
      <w:sz w:val="21"/>
      <w:szCs w:val="21"/>
    </w:rPr>
  </w:style>
  <w:style w:type="character" w:customStyle="1" w:styleId="ZwrotgrzecznociowyZnak">
    <w:name w:val="Zwrot grzecznościowy Znak"/>
    <w:link w:val="Zwrotgrzecznociowy"/>
    <w:uiPriority w:val="99"/>
    <w:rsid w:val="00570148"/>
    <w:rPr>
      <w:b/>
      <w:bCs/>
      <w:color w:val="000000"/>
      <w:sz w:val="21"/>
      <w:szCs w:val="21"/>
    </w:rPr>
  </w:style>
  <w:style w:type="paragraph" w:customStyle="1" w:styleId="Adresnadawcy">
    <w:name w:val="Adres nadawcy"/>
    <w:basedOn w:val="Bezodstpw"/>
    <w:uiPriority w:val="99"/>
    <w:rsid w:val="00570148"/>
    <w:pPr>
      <w:spacing w:after="360"/>
    </w:pPr>
  </w:style>
  <w:style w:type="paragraph" w:styleId="Podtytu">
    <w:name w:val="Subtitle"/>
    <w:basedOn w:val="Normalny"/>
    <w:next w:val="Normalny"/>
    <w:link w:val="PodtytuZnak"/>
    <w:uiPriority w:val="99"/>
    <w:qFormat/>
    <w:rsid w:val="00570148"/>
    <w:pPr>
      <w:numPr>
        <w:ilvl w:val="1"/>
      </w:numPr>
      <w:spacing w:line="264" w:lineRule="auto"/>
    </w:pPr>
    <w:rPr>
      <w:rFonts w:eastAsia="Times New Roman"/>
      <w:color w:val="000000"/>
      <w:sz w:val="32"/>
      <w:szCs w:val="32"/>
      <w:lang w:eastAsia="pl-PL"/>
    </w:rPr>
  </w:style>
  <w:style w:type="character" w:customStyle="1" w:styleId="PodtytuZnak">
    <w:name w:val="Podtytuł Znak"/>
    <w:link w:val="Podtytu"/>
    <w:uiPriority w:val="99"/>
    <w:rsid w:val="00570148"/>
    <w:rPr>
      <w:rFonts w:eastAsia="Times New Roman"/>
      <w:color w:val="000000"/>
      <w:sz w:val="32"/>
      <w:szCs w:val="32"/>
    </w:rPr>
  </w:style>
  <w:style w:type="paragraph" w:styleId="Tytu">
    <w:name w:val="Title"/>
    <w:basedOn w:val="Normalny"/>
    <w:next w:val="Normalny"/>
    <w:link w:val="TytuZnak"/>
    <w:uiPriority w:val="99"/>
    <w:qFormat/>
    <w:rsid w:val="008D3515"/>
    <w:pPr>
      <w:spacing w:after="0" w:line="240" w:lineRule="auto"/>
    </w:pPr>
    <w:rPr>
      <w:rFonts w:ascii="Cambria" w:eastAsia="Times New Roman" w:hAnsi="Cambria" w:cs="Cambria"/>
      <w:color w:val="666666"/>
      <w:kern w:val="28"/>
      <w:sz w:val="72"/>
      <w:szCs w:val="72"/>
      <w:lang w:eastAsia="pl-PL"/>
    </w:rPr>
  </w:style>
  <w:style w:type="character" w:customStyle="1" w:styleId="TytuZnak">
    <w:name w:val="Tytuł Znak"/>
    <w:link w:val="Tytu"/>
    <w:uiPriority w:val="99"/>
    <w:rsid w:val="008D3515"/>
    <w:rPr>
      <w:rFonts w:ascii="Cambria" w:hAnsi="Cambria" w:cs="Cambria"/>
      <w:color w:val="666666"/>
      <w:kern w:val="28"/>
      <w:sz w:val="80"/>
      <w:szCs w:val="80"/>
    </w:rPr>
  </w:style>
  <w:style w:type="paragraph" w:styleId="Data">
    <w:name w:val="Date"/>
    <w:basedOn w:val="Normalny"/>
    <w:next w:val="Normalny"/>
    <w:link w:val="DataZnak"/>
    <w:uiPriority w:val="99"/>
    <w:semiHidden/>
    <w:rsid w:val="00570148"/>
    <w:pPr>
      <w:spacing w:line="264" w:lineRule="auto"/>
    </w:pPr>
    <w:rPr>
      <w:color w:val="000000"/>
      <w:sz w:val="20"/>
      <w:szCs w:val="20"/>
      <w:lang w:eastAsia="pl-PL"/>
    </w:rPr>
  </w:style>
  <w:style w:type="character" w:customStyle="1" w:styleId="DataZnak">
    <w:name w:val="Data Znak"/>
    <w:link w:val="Data"/>
    <w:uiPriority w:val="99"/>
    <w:semiHidden/>
    <w:rsid w:val="00570148"/>
    <w:rPr>
      <w:color w:val="000000"/>
      <w:sz w:val="20"/>
      <w:szCs w:val="20"/>
    </w:rPr>
  </w:style>
  <w:style w:type="character" w:styleId="Tekstzastpczy">
    <w:name w:val="Placeholder Text"/>
    <w:uiPriority w:val="99"/>
    <w:rsid w:val="00570148"/>
    <w:rPr>
      <w:color w:val="808080"/>
    </w:rPr>
  </w:style>
  <w:style w:type="paragraph" w:styleId="Podpis">
    <w:name w:val="Signature"/>
    <w:basedOn w:val="Normalny"/>
    <w:link w:val="PodpisZnak"/>
    <w:uiPriority w:val="99"/>
    <w:rsid w:val="00570148"/>
    <w:pPr>
      <w:spacing w:line="264" w:lineRule="auto"/>
    </w:pPr>
    <w:rPr>
      <w:color w:val="000000"/>
      <w:sz w:val="20"/>
      <w:szCs w:val="20"/>
      <w:lang w:eastAsia="pl-PL"/>
    </w:rPr>
  </w:style>
  <w:style w:type="character" w:customStyle="1" w:styleId="PodpisZnak">
    <w:name w:val="Podpis Znak"/>
    <w:link w:val="Podpis"/>
    <w:uiPriority w:val="99"/>
    <w:rsid w:val="00570148"/>
    <w:rPr>
      <w:color w:val="000000"/>
      <w:sz w:val="20"/>
      <w:szCs w:val="20"/>
    </w:rPr>
  </w:style>
  <w:style w:type="table" w:customStyle="1" w:styleId="Styl6">
    <w:name w:val="Styl 6"/>
    <w:uiPriority w:val="99"/>
    <w:rsid w:val="00570148"/>
    <w:rPr>
      <w:rFonts w:eastAsia="Times New Roman" w:cs="Calibri"/>
      <w:color w:val="000000"/>
    </w:rPr>
    <w:tblPr>
      <w:tblBorders>
        <w:top w:val="single" w:sz="4" w:space="0" w:color="FF388C"/>
        <w:left w:val="single" w:sz="4" w:space="0" w:color="FF388C"/>
        <w:bottom w:val="single" w:sz="4" w:space="0" w:color="FF388C"/>
        <w:right w:val="single" w:sz="4" w:space="0" w:color="FF388C"/>
        <w:insideH w:val="single" w:sz="4" w:space="0" w:color="FFFFFF"/>
        <w:insideV w:val="single" w:sz="4" w:space="0" w:color="FFFFFF"/>
      </w:tblBorders>
      <w:tblCellMar>
        <w:top w:w="0" w:type="dxa"/>
        <w:left w:w="108" w:type="dxa"/>
        <w:bottom w:w="0" w:type="dxa"/>
        <w:right w:w="108" w:type="dxa"/>
      </w:tblCellMar>
    </w:tblPr>
    <w:tcPr>
      <w:shd w:val="clear" w:color="auto" w:fill="FFD7E7"/>
    </w:tcPr>
  </w:style>
  <w:style w:type="paragraph" w:customStyle="1" w:styleId="Tekstdaty">
    <w:name w:val="Tekst daty"/>
    <w:basedOn w:val="Normalny"/>
    <w:uiPriority w:val="99"/>
    <w:rsid w:val="00570148"/>
    <w:pPr>
      <w:spacing w:before="720" w:line="264" w:lineRule="auto"/>
    </w:pPr>
    <w:rPr>
      <w:sz w:val="21"/>
      <w:szCs w:val="21"/>
      <w:lang w:eastAsia="pl-PL"/>
    </w:rPr>
  </w:style>
  <w:style w:type="character" w:customStyle="1" w:styleId="BezodstpwZnak">
    <w:name w:val="Bez odstępów Znak"/>
    <w:basedOn w:val="Domylnaczcionkaakapitu"/>
    <w:link w:val="Bezodstpw"/>
    <w:uiPriority w:val="99"/>
    <w:rsid w:val="00570148"/>
  </w:style>
  <w:style w:type="paragraph" w:styleId="Akapitzlist">
    <w:name w:val="List Paragraph"/>
    <w:basedOn w:val="Normalny"/>
    <w:uiPriority w:val="99"/>
    <w:qFormat/>
    <w:rsid w:val="00570148"/>
    <w:pPr>
      <w:spacing w:line="240" w:lineRule="auto"/>
      <w:ind w:left="720" w:hanging="288"/>
    </w:pPr>
    <w:rPr>
      <w:color w:val="666666"/>
      <w:sz w:val="21"/>
      <w:szCs w:val="21"/>
      <w:lang w:eastAsia="pl-PL"/>
    </w:rPr>
  </w:style>
  <w:style w:type="paragraph" w:styleId="Nagwekspisutreci">
    <w:name w:val="TOC Heading"/>
    <w:basedOn w:val="Nagwek1"/>
    <w:next w:val="Normalny"/>
    <w:uiPriority w:val="99"/>
    <w:qFormat/>
    <w:rsid w:val="00570148"/>
    <w:pPr>
      <w:spacing w:before="480" w:line="264" w:lineRule="auto"/>
      <w:outlineLvl w:val="9"/>
    </w:pPr>
    <w:rPr>
      <w:b/>
      <w:bCs/>
      <w:sz w:val="28"/>
      <w:szCs w:val="28"/>
    </w:rPr>
  </w:style>
  <w:style w:type="paragraph" w:customStyle="1" w:styleId="Imiinazwisko">
    <w:name w:val="Imię i nazwisko"/>
    <w:basedOn w:val="Tytu"/>
    <w:uiPriority w:val="99"/>
    <w:rsid w:val="00570148"/>
    <w:rPr>
      <w:b/>
      <w:bCs/>
      <w:sz w:val="28"/>
      <w:szCs w:val="28"/>
    </w:rPr>
  </w:style>
  <w:style w:type="character" w:customStyle="1" w:styleId="Adresodbiorcyznak">
    <w:name w:val="Adres odbiorcy (znak)"/>
    <w:link w:val="Adresodbiorcy"/>
    <w:uiPriority w:val="99"/>
    <w:rsid w:val="00570148"/>
    <w:rPr>
      <w:color w:val="000000"/>
      <w:sz w:val="21"/>
      <w:szCs w:val="21"/>
    </w:rPr>
  </w:style>
  <w:style w:type="table" w:styleId="Jasnalistaakcent6">
    <w:name w:val="Light List Accent 6"/>
    <w:basedOn w:val="Standardowy"/>
    <w:uiPriority w:val="99"/>
    <w:rsid w:val="00216359"/>
    <w:rPr>
      <w:rFonts w:cs="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b/>
        <w:bCs/>
        <w:color w:val="FFFFFF"/>
      </w:rPr>
      <w:tblPr/>
      <w:tcPr>
        <w:shd w:val="clear" w:color="auto" w:fill="F79646"/>
      </w:tcPr>
    </w:tblStylePr>
    <w:tblStylePr w:type="lastRow">
      <w:pPr>
        <w:spacing w:before="0" w:after="0"/>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redniasiatka3akcent2">
    <w:name w:val="Medium Grid 3 Accent 2"/>
    <w:basedOn w:val="Standardowy"/>
    <w:uiPriority w:val="99"/>
    <w:rsid w:val="00216359"/>
    <w:rPr>
      <w:rFonts w:cs="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Kolorowalistaakcent5">
    <w:name w:val="Colorful List Accent 5"/>
    <w:basedOn w:val="Standardowy"/>
    <w:uiPriority w:val="99"/>
    <w:rsid w:val="00AD0E2A"/>
    <w:rPr>
      <w:rFonts w:cs="Calibri"/>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Jasnasiatkaakcent5">
    <w:name w:val="Light Grid Accent 5"/>
    <w:basedOn w:val="Standardowy"/>
    <w:uiPriority w:val="99"/>
    <w:rsid w:val="00AD0E2A"/>
    <w:rPr>
      <w:rFonts w:cs="Calibri"/>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Cambria"/>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redniasiatka1akcent5">
    <w:name w:val="Medium Grid 1 Accent 5"/>
    <w:basedOn w:val="Standardowy"/>
    <w:uiPriority w:val="99"/>
    <w:rsid w:val="002411EC"/>
    <w:rPr>
      <w:rFonts w:cs="Calibri"/>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redniasiatka1akcent3">
    <w:name w:val="Medium Grid 1 Accent 3"/>
    <w:basedOn w:val="Standardowy"/>
    <w:uiPriority w:val="99"/>
    <w:rsid w:val="00D464CB"/>
    <w:rPr>
      <w:rFonts w:cs="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588">
      <w:marLeft w:val="0"/>
      <w:marRight w:val="0"/>
      <w:marTop w:val="0"/>
      <w:marBottom w:val="0"/>
      <w:divBdr>
        <w:top w:val="none" w:sz="0" w:space="0" w:color="auto"/>
        <w:left w:val="none" w:sz="0" w:space="0" w:color="auto"/>
        <w:bottom w:val="none" w:sz="0" w:space="0" w:color="auto"/>
        <w:right w:val="none" w:sz="0" w:space="0" w:color="auto"/>
      </w:divBdr>
      <w:divsChild>
        <w:div w:id="28358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102</Words>
  <Characters>617</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Zadanie: </vt:lpstr>
    </vt:vector>
  </TitlesOfParts>
  <Company>UDT</Company>
  <LinksUpToDate>false</LinksUpToDate>
  <CharactersWithSpaces>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Zadanie:</dc:title>
  <dc:subject>Graniastosłup</dc:subject>
  <dc:creator>Ania</dc:creator>
  <cp:keywords>prostopadłościan, objętość, pole powierzchni</cp:keywords>
  <cp:lastModifiedBy>Ania</cp:lastModifiedBy>
  <cp:revision>7</cp:revision>
  <cp:lastPrinted>2013-08-26T09:34:00Z</cp:lastPrinted>
  <dcterms:created xsi:type="dcterms:W3CDTF">2013-08-23T20:40:00Z</dcterms:created>
  <dcterms:modified xsi:type="dcterms:W3CDTF">2013-08-26T09:34:00Z</dcterms:modified>
</cp:coreProperties>
</file>